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68D73" w14:textId="77777777" w:rsidR="004A6CBD" w:rsidRDefault="004A6CBD" w:rsidP="004A6CBD">
      <w:pPr>
        <w:pStyle w:val="Kop1"/>
        <w:rPr>
          <w:rStyle w:val="Kop1Char"/>
          <w:b/>
          <w:caps/>
        </w:rPr>
      </w:pPr>
      <w:r>
        <w:rPr>
          <w:rStyle w:val="Kop1Char"/>
          <w:b/>
          <w:caps/>
        </w:rPr>
        <w:t>MEDIAKIT ZOMERSCHOOL ‘talent krijgt zomerkans’</w:t>
      </w:r>
    </w:p>
    <w:p w14:paraId="63B0BF57" w14:textId="77777777" w:rsidR="004A6CBD" w:rsidRDefault="004A6CBD" w:rsidP="004A6CBD"/>
    <w:p w14:paraId="5BEA0138" w14:textId="3C32B810" w:rsidR="004A6CBD" w:rsidRPr="004A6CBD" w:rsidRDefault="004A6CBD" w:rsidP="004A6CBD">
      <w:pPr>
        <w:sectPr w:rsidR="004A6CBD" w:rsidRPr="004A6CBD" w:rsidSect="00D8083F">
          <w:footerReference w:type="default" r:id="rId11"/>
          <w:headerReference w:type="first" r:id="rId12"/>
          <w:footerReference w:type="first" r:id="rId13"/>
          <w:type w:val="continuous"/>
          <w:pgSz w:w="11906" w:h="16838"/>
          <w:pgMar w:top="1418" w:right="1134" w:bottom="1418" w:left="1418" w:header="907" w:footer="709" w:gutter="0"/>
          <w:cols w:space="708"/>
          <w:docGrid w:linePitch="360"/>
        </w:sectPr>
      </w:pPr>
      <w:r>
        <w:t>Wil je zelf communiceren over de zomerschool? In deze mediakit vind je enkele relevante cijfers en downloads die je daarvoor kan gebruiken.</w:t>
      </w:r>
    </w:p>
    <w:p w14:paraId="3B3DA274" w14:textId="3E44FB81" w:rsidR="009C4A39" w:rsidRDefault="004A6CBD" w:rsidP="00EF6090">
      <w:pPr>
        <w:pStyle w:val="Kop2"/>
      </w:pPr>
      <w:r>
        <w:t>visie</w:t>
      </w:r>
    </w:p>
    <w:p w14:paraId="4F9C2627" w14:textId="44945C1F" w:rsidR="004A6CBD" w:rsidRPr="004A6CBD" w:rsidRDefault="004A6CBD" w:rsidP="004A6CBD">
      <w:pPr>
        <w:rPr>
          <w:lang w:val="nl-NL"/>
        </w:rPr>
      </w:pPr>
      <w:r>
        <w:rPr>
          <w:lang w:val="nl-NL"/>
        </w:rPr>
        <w:t xml:space="preserve">Wil je meer weten over het verhaal van de zomerschool? Of waarvan de naam ‘Talent krijgt zomerkans’ juist komt? </w:t>
      </w:r>
      <w:hyperlink r:id="rId14" w:history="1">
        <w:r w:rsidRPr="004A6CBD">
          <w:rPr>
            <w:rStyle w:val="Hyperlink"/>
            <w:lang w:val="nl-NL"/>
          </w:rPr>
          <w:t>Lees het in onze visietekst.</w:t>
        </w:r>
      </w:hyperlink>
    </w:p>
    <w:p w14:paraId="5E264EF2" w14:textId="38748122" w:rsidR="004A6CBD" w:rsidRDefault="004A6CBD" w:rsidP="004A6CBD">
      <w:pPr>
        <w:pStyle w:val="Kop2"/>
      </w:pPr>
      <w:r>
        <w:t>cijfers</w:t>
      </w:r>
    </w:p>
    <w:p w14:paraId="6DCE6D34" w14:textId="68B2ACBF" w:rsidR="004A6CBD" w:rsidRDefault="004A6CBD" w:rsidP="004A6CBD">
      <w:pPr>
        <w:rPr>
          <w:szCs w:val="20"/>
        </w:rPr>
      </w:pPr>
      <w:r>
        <w:rPr>
          <w:szCs w:val="20"/>
        </w:rPr>
        <w:t xml:space="preserve">Deze zomer zijn we al aan de </w:t>
      </w:r>
      <w:r w:rsidRPr="004A6CBD">
        <w:rPr>
          <w:b/>
          <w:bCs/>
          <w:szCs w:val="20"/>
        </w:rPr>
        <w:t>vijfde editie</w:t>
      </w:r>
      <w:r>
        <w:rPr>
          <w:szCs w:val="20"/>
        </w:rPr>
        <w:t xml:space="preserve"> van de zomerschool toe. De afgelopen vier jaar hebben we heel wat kinderen én vrijwilligers mogen leren kennen – meer specifiek: </w:t>
      </w:r>
      <w:r w:rsidRPr="004A6CBD">
        <w:rPr>
          <w:b/>
          <w:bCs/>
          <w:szCs w:val="20"/>
        </w:rPr>
        <w:t>1332 kinderen én 232 vrijwilligers</w:t>
      </w:r>
      <w:r>
        <w:rPr>
          <w:szCs w:val="20"/>
        </w:rPr>
        <w:t xml:space="preserve">. </w:t>
      </w:r>
      <w:r w:rsidR="0018415A">
        <w:rPr>
          <w:szCs w:val="20"/>
        </w:rPr>
        <w:t>Komende editie staat in teken van Construct Europe, het Mechelse stadsfestival</w:t>
      </w:r>
      <w:r w:rsidR="0004541F">
        <w:rPr>
          <w:szCs w:val="20"/>
        </w:rPr>
        <w:t xml:space="preserve">, waarbij we vieren </w:t>
      </w:r>
      <w:r w:rsidR="0018415A">
        <w:rPr>
          <w:szCs w:val="20"/>
        </w:rPr>
        <w:t xml:space="preserve">dat België voorzitter is van de Raad van de Europese Unie. </w:t>
      </w:r>
    </w:p>
    <w:p w14:paraId="76B1B0E2" w14:textId="77777777" w:rsidR="004A6CBD" w:rsidRDefault="004A6CBD" w:rsidP="004A6CBD">
      <w:pPr>
        <w:rPr>
          <w:szCs w:val="20"/>
        </w:rPr>
      </w:pPr>
    </w:p>
    <w:p w14:paraId="6B592044" w14:textId="009D132A" w:rsidR="004A6CBD" w:rsidRPr="004A6CBD" w:rsidRDefault="0004541F" w:rsidP="004A6CBD">
      <w:pPr>
        <w:rPr>
          <w:szCs w:val="20"/>
        </w:rPr>
      </w:pPr>
      <w:r>
        <w:rPr>
          <w:szCs w:val="20"/>
        </w:rPr>
        <w:t xml:space="preserve">Voor de komende editie van de zomerschool </w:t>
      </w:r>
      <w:r w:rsidR="004A6CBD">
        <w:rPr>
          <w:szCs w:val="20"/>
        </w:rPr>
        <w:t xml:space="preserve">verwachten we kennis te maken met </w:t>
      </w:r>
      <w:r w:rsidR="0018415A">
        <w:rPr>
          <w:szCs w:val="20"/>
        </w:rPr>
        <w:t>vele</w:t>
      </w:r>
      <w:r w:rsidR="004A6CBD">
        <w:rPr>
          <w:szCs w:val="20"/>
        </w:rPr>
        <w:t xml:space="preserve"> nieuwe gezichten. Er zullen zo’n </w:t>
      </w:r>
      <w:r w:rsidR="004A6CBD" w:rsidRPr="004A6CBD">
        <w:rPr>
          <w:b/>
          <w:bCs/>
          <w:szCs w:val="20"/>
        </w:rPr>
        <w:t>500 kinderen</w:t>
      </w:r>
      <w:r w:rsidR="004A6CBD">
        <w:rPr>
          <w:szCs w:val="20"/>
        </w:rPr>
        <w:t xml:space="preserve"> en </w:t>
      </w:r>
      <w:r w:rsidR="008C08D1">
        <w:rPr>
          <w:szCs w:val="20"/>
        </w:rPr>
        <w:t>verschillende</w:t>
      </w:r>
      <w:r w:rsidR="004A6CBD">
        <w:rPr>
          <w:szCs w:val="20"/>
        </w:rPr>
        <w:t xml:space="preserve"> nieuwe vrijwilligers</w:t>
      </w:r>
      <w:r w:rsidR="001C7273">
        <w:rPr>
          <w:szCs w:val="20"/>
        </w:rPr>
        <w:t xml:space="preserve"> deelnemen aan de zomerschool</w:t>
      </w:r>
      <w:r w:rsidR="004A6CBD">
        <w:rPr>
          <w:szCs w:val="20"/>
        </w:rPr>
        <w:t xml:space="preserve">. Voor de editie </w:t>
      </w:r>
      <w:r>
        <w:rPr>
          <w:szCs w:val="20"/>
        </w:rPr>
        <w:t xml:space="preserve">van </w:t>
      </w:r>
      <w:r w:rsidR="004A6CBD">
        <w:rPr>
          <w:szCs w:val="20"/>
        </w:rPr>
        <w:t xml:space="preserve">deze zomer zijn we </w:t>
      </w:r>
      <w:r w:rsidR="001C7273">
        <w:rPr>
          <w:szCs w:val="20"/>
        </w:rPr>
        <w:t xml:space="preserve">nog </w:t>
      </w:r>
      <w:r w:rsidR="004A6CBD">
        <w:rPr>
          <w:szCs w:val="20"/>
        </w:rPr>
        <w:t xml:space="preserve">volop </w:t>
      </w:r>
      <w:r w:rsidR="004A6CBD" w:rsidRPr="004A6CBD">
        <w:rPr>
          <w:b/>
          <w:bCs/>
          <w:szCs w:val="20"/>
        </w:rPr>
        <w:t>op zoek naar vrijwilligers</w:t>
      </w:r>
      <w:r w:rsidR="004A6CBD">
        <w:rPr>
          <w:szCs w:val="20"/>
        </w:rPr>
        <w:t xml:space="preserve"> die ons team willen vervoegen. Iets voor jou? </w:t>
      </w:r>
      <w:hyperlink r:id="rId15" w:history="1">
        <w:r w:rsidR="004A6CBD" w:rsidRPr="004A6CBD">
          <w:rPr>
            <w:rStyle w:val="Hyperlink"/>
            <w:szCs w:val="20"/>
          </w:rPr>
          <w:t>Meer info vind je hier.</w:t>
        </w:r>
      </w:hyperlink>
    </w:p>
    <w:p w14:paraId="1046183F" w14:textId="5537B362" w:rsidR="004A6CBD" w:rsidRDefault="004A6CBD" w:rsidP="004A6CBD">
      <w:pPr>
        <w:rPr>
          <w:szCs w:val="20"/>
        </w:rPr>
      </w:pPr>
    </w:p>
    <w:p w14:paraId="5D10A5B2" w14:textId="33903B09" w:rsidR="004A6CBD" w:rsidRPr="004C08F0" w:rsidRDefault="004A6CBD" w:rsidP="004A6CBD">
      <w:pPr>
        <w:rPr>
          <w:szCs w:val="20"/>
        </w:rPr>
      </w:pPr>
      <w:r>
        <w:rPr>
          <w:szCs w:val="20"/>
        </w:rPr>
        <w:t xml:space="preserve">Om ons </w:t>
      </w:r>
      <w:r w:rsidRPr="00EF3E88">
        <w:rPr>
          <w:b/>
          <w:bCs/>
          <w:szCs w:val="20"/>
        </w:rPr>
        <w:t>vijfjarig jubileum</w:t>
      </w:r>
      <w:r>
        <w:rPr>
          <w:szCs w:val="20"/>
        </w:rPr>
        <w:t xml:space="preserve"> te vieren, organiseren we een terugkommoment op dinsdag </w:t>
      </w:r>
      <w:r w:rsidR="0018415A">
        <w:rPr>
          <w:szCs w:val="20"/>
        </w:rPr>
        <w:t>22</w:t>
      </w:r>
      <w:r>
        <w:rPr>
          <w:szCs w:val="20"/>
        </w:rPr>
        <w:t xml:space="preserve"> oktober. Tijdens dat moment willen we iedereen die ooit bij de zomerschool betrokken was uitgebreid bedanken. Meer info volgt later nog.</w:t>
      </w:r>
    </w:p>
    <w:p w14:paraId="09AC8DB7" w14:textId="521C7DF7" w:rsidR="004A6CBD" w:rsidRDefault="004A6CBD" w:rsidP="004A6CBD">
      <w:pPr>
        <w:pStyle w:val="Kop2"/>
      </w:pPr>
      <w:r>
        <w:t>de zomerschool in één zin</w:t>
      </w:r>
    </w:p>
    <w:p w14:paraId="3157D98E" w14:textId="77777777" w:rsidR="0018415A" w:rsidRDefault="0018415A" w:rsidP="004A6CBD">
      <w:pPr>
        <w:rPr>
          <w:szCs w:val="20"/>
        </w:rPr>
      </w:pPr>
    </w:p>
    <w:p w14:paraId="5B013877" w14:textId="5AD8CD73" w:rsidR="0018415A" w:rsidRDefault="0018415A" w:rsidP="0018415A">
      <w:pPr>
        <w:rPr>
          <w:szCs w:val="20"/>
        </w:rPr>
      </w:pPr>
      <w:r w:rsidRPr="00843032">
        <w:rPr>
          <w:szCs w:val="20"/>
        </w:rPr>
        <w:t xml:space="preserve">Quotes </w:t>
      </w:r>
      <w:r w:rsidR="008C08D1" w:rsidRPr="00843032">
        <w:rPr>
          <w:szCs w:val="20"/>
        </w:rPr>
        <w:t>via kabinetten</w:t>
      </w:r>
    </w:p>
    <w:p w14:paraId="431F3156" w14:textId="233DE533" w:rsidR="00EC5DCE" w:rsidRPr="007A0EC5" w:rsidRDefault="009E0DAA" w:rsidP="00EC5DCE">
      <w:pPr>
        <w:pStyle w:val="Lijstalinea"/>
        <w:numPr>
          <w:ilvl w:val="0"/>
          <w:numId w:val="5"/>
        </w:numPr>
        <w:tabs>
          <w:tab w:val="clear" w:pos="4536"/>
        </w:tabs>
        <w:spacing w:after="160" w:line="259" w:lineRule="auto"/>
        <w:rPr>
          <w:szCs w:val="20"/>
        </w:rPr>
      </w:pPr>
      <w:r>
        <w:rPr>
          <w:szCs w:val="20"/>
        </w:rPr>
        <w:t xml:space="preserve">Schepen </w:t>
      </w:r>
      <w:r w:rsidR="000A271E">
        <w:rPr>
          <w:szCs w:val="20"/>
        </w:rPr>
        <w:t>onderwijs</w:t>
      </w:r>
      <w:r w:rsidRPr="007A0EC5">
        <w:rPr>
          <w:szCs w:val="20"/>
        </w:rPr>
        <w:t xml:space="preserve"> </w:t>
      </w:r>
      <w:r w:rsidR="00EC5DCE">
        <w:rPr>
          <w:szCs w:val="20"/>
        </w:rPr>
        <w:t>(2024):</w:t>
      </w:r>
      <w:r w:rsidR="000A7496">
        <w:rPr>
          <w:szCs w:val="20"/>
        </w:rPr>
        <w:t xml:space="preserve"> </w:t>
      </w:r>
      <w:r w:rsidR="00D87D08">
        <w:rPr>
          <w:rStyle w:val="ui-provider"/>
        </w:rPr>
        <w:t>“Als je deelneemt aan de zomerschool leer je spelenderwijs, krik je je zelfvertrouwen en kom je op unieke plaatsen in onze stad. Een aanrader!”</w:t>
      </w:r>
    </w:p>
    <w:p w14:paraId="47B1BE2D" w14:textId="24F4D64D" w:rsidR="00EC5DCE" w:rsidRPr="007A0EC5" w:rsidRDefault="00855CF4" w:rsidP="00EC5DCE">
      <w:pPr>
        <w:pStyle w:val="Lijstalinea"/>
        <w:numPr>
          <w:ilvl w:val="0"/>
          <w:numId w:val="5"/>
        </w:numPr>
        <w:tabs>
          <w:tab w:val="clear" w:pos="4536"/>
        </w:tabs>
        <w:spacing w:after="160" w:line="259" w:lineRule="auto"/>
        <w:rPr>
          <w:szCs w:val="20"/>
        </w:rPr>
      </w:pPr>
      <w:r>
        <w:rPr>
          <w:szCs w:val="20"/>
        </w:rPr>
        <w:t xml:space="preserve">Schepen </w:t>
      </w:r>
      <w:r w:rsidR="000A271E">
        <w:rPr>
          <w:szCs w:val="20"/>
        </w:rPr>
        <w:t>jeugd</w:t>
      </w:r>
      <w:r w:rsidR="00EC5DCE">
        <w:rPr>
          <w:szCs w:val="20"/>
        </w:rPr>
        <w:t xml:space="preserve"> (2024):</w:t>
      </w:r>
      <w:r w:rsidR="00340A30">
        <w:rPr>
          <w:szCs w:val="20"/>
        </w:rPr>
        <w:t xml:space="preserve"> </w:t>
      </w:r>
      <w:bookmarkStart w:id="0" w:name="_Hlk164779734"/>
      <w:r w:rsidR="009F616D">
        <w:rPr>
          <w:szCs w:val="20"/>
        </w:rPr>
        <w:t>“</w:t>
      </w:r>
      <w:r w:rsidR="00340A30">
        <w:rPr>
          <w:szCs w:val="20"/>
        </w:rPr>
        <w:t xml:space="preserve">Wanneer mensen </w:t>
      </w:r>
      <w:r w:rsidR="008A39E7">
        <w:rPr>
          <w:szCs w:val="20"/>
        </w:rPr>
        <w:t xml:space="preserve">met dezelfde passie </w:t>
      </w:r>
      <w:r w:rsidR="00340A30">
        <w:rPr>
          <w:szCs w:val="20"/>
        </w:rPr>
        <w:t xml:space="preserve">gaan samenwerken, ontstaan er mooie dingen: </w:t>
      </w:r>
      <w:r w:rsidR="008A39E7">
        <w:rPr>
          <w:szCs w:val="20"/>
        </w:rPr>
        <w:t>voor de zomerschool zetten s</w:t>
      </w:r>
      <w:r w:rsidR="00340A30">
        <w:rPr>
          <w:szCs w:val="20"/>
        </w:rPr>
        <w:t xml:space="preserve">tadsmedewerkers, vrijwilligers, partners … zich met hart en ziel in om kinderen een onvergetelijke tijd te geven waarin ze – zowel de kinderen als het team – zichzelf beter leren kennen, </w:t>
      </w:r>
      <w:proofErr w:type="spellStart"/>
      <w:r w:rsidR="00340A30">
        <w:rPr>
          <w:szCs w:val="20"/>
        </w:rPr>
        <w:t>zelfzekerder</w:t>
      </w:r>
      <w:proofErr w:type="spellEnd"/>
      <w:r w:rsidR="00340A30">
        <w:rPr>
          <w:szCs w:val="20"/>
        </w:rPr>
        <w:t xml:space="preserve"> worden en groeien.</w:t>
      </w:r>
      <w:r w:rsidR="009F616D">
        <w:rPr>
          <w:szCs w:val="20"/>
        </w:rPr>
        <w:t>”</w:t>
      </w:r>
      <w:r w:rsidR="00340A30">
        <w:rPr>
          <w:szCs w:val="20"/>
        </w:rPr>
        <w:t xml:space="preserve"> </w:t>
      </w:r>
      <w:bookmarkEnd w:id="0"/>
    </w:p>
    <w:p w14:paraId="018D9F6E" w14:textId="2BA6A589" w:rsidR="004A6CBD" w:rsidRDefault="004A6CBD" w:rsidP="004A6CBD">
      <w:pPr>
        <w:rPr>
          <w:szCs w:val="20"/>
        </w:rPr>
      </w:pPr>
      <w:r>
        <w:rPr>
          <w:szCs w:val="20"/>
        </w:rPr>
        <w:t xml:space="preserve">Quotes deelnemers </w:t>
      </w:r>
    </w:p>
    <w:p w14:paraId="3129FAC1" w14:textId="77777777" w:rsidR="004A6CBD" w:rsidRPr="007A0EC5" w:rsidRDefault="004A6CBD" w:rsidP="004A6CBD">
      <w:pPr>
        <w:pStyle w:val="Lijstalinea"/>
        <w:numPr>
          <w:ilvl w:val="0"/>
          <w:numId w:val="5"/>
        </w:numPr>
        <w:tabs>
          <w:tab w:val="clear" w:pos="4536"/>
        </w:tabs>
        <w:spacing w:after="160" w:line="259" w:lineRule="auto"/>
        <w:rPr>
          <w:szCs w:val="20"/>
        </w:rPr>
      </w:pPr>
      <w:r w:rsidRPr="007A0EC5">
        <w:rPr>
          <w:szCs w:val="20"/>
        </w:rPr>
        <w:t>Deelnemer A (2023 – 11j): “Door spelletjes te spelen en activiteiten te doen</w:t>
      </w:r>
      <w:r>
        <w:rPr>
          <w:szCs w:val="20"/>
        </w:rPr>
        <w:t>,</w:t>
      </w:r>
      <w:r w:rsidRPr="007A0EC5">
        <w:rPr>
          <w:szCs w:val="20"/>
        </w:rPr>
        <w:t xml:space="preserve"> leren we onze talenten beter kennen</w:t>
      </w:r>
      <w:r>
        <w:rPr>
          <w:szCs w:val="20"/>
        </w:rPr>
        <w:t>.</w:t>
      </w:r>
      <w:r w:rsidRPr="007A0EC5">
        <w:rPr>
          <w:szCs w:val="20"/>
        </w:rPr>
        <w:t>”</w:t>
      </w:r>
    </w:p>
    <w:p w14:paraId="32859602" w14:textId="77777777" w:rsidR="004A6CBD" w:rsidRPr="007A0EC5" w:rsidRDefault="004A6CBD" w:rsidP="004A6CBD">
      <w:pPr>
        <w:pStyle w:val="Lijstalinea"/>
        <w:numPr>
          <w:ilvl w:val="0"/>
          <w:numId w:val="5"/>
        </w:numPr>
        <w:tabs>
          <w:tab w:val="clear" w:pos="4536"/>
        </w:tabs>
        <w:spacing w:after="160" w:line="259" w:lineRule="auto"/>
        <w:rPr>
          <w:szCs w:val="20"/>
        </w:rPr>
      </w:pPr>
      <w:r w:rsidRPr="007A0EC5">
        <w:rPr>
          <w:szCs w:val="20"/>
        </w:rPr>
        <w:t>Deelnemer B (2023 – 11j): “De zomerschool is helemaal anders dan de gewone school en ik vind het spijtig dat het al de laatste dag is. Ik wilde dat ik langer kon blijven</w:t>
      </w:r>
      <w:r>
        <w:rPr>
          <w:szCs w:val="20"/>
        </w:rPr>
        <w:t>.</w:t>
      </w:r>
      <w:r w:rsidRPr="007A0EC5">
        <w:rPr>
          <w:szCs w:val="20"/>
        </w:rPr>
        <w:t>”</w:t>
      </w:r>
    </w:p>
    <w:p w14:paraId="49D88C2D" w14:textId="77777777" w:rsidR="004A6CBD" w:rsidRPr="007A0EC5" w:rsidRDefault="004A6CBD" w:rsidP="004A6CBD">
      <w:pPr>
        <w:pStyle w:val="Lijstalinea"/>
        <w:numPr>
          <w:ilvl w:val="0"/>
          <w:numId w:val="5"/>
        </w:numPr>
        <w:tabs>
          <w:tab w:val="clear" w:pos="4536"/>
        </w:tabs>
        <w:spacing w:after="160" w:line="259" w:lineRule="auto"/>
        <w:rPr>
          <w:szCs w:val="20"/>
        </w:rPr>
      </w:pPr>
      <w:r w:rsidRPr="007A0EC5">
        <w:rPr>
          <w:szCs w:val="20"/>
        </w:rPr>
        <w:t>Deelnemer C (2023 – 11j): “Toen ik hoorde dat ik naar de zomerschool moest, dacht ik dat het saai zou zijn. Ik wilde eigenlijk liever thuisblijven, maar het blijkt net keileuk.”</w:t>
      </w:r>
    </w:p>
    <w:p w14:paraId="13867A72" w14:textId="2F4E0678" w:rsidR="004A6CBD" w:rsidRDefault="004A6CBD" w:rsidP="004A6CBD">
      <w:pPr>
        <w:rPr>
          <w:szCs w:val="20"/>
        </w:rPr>
      </w:pPr>
      <w:r>
        <w:rPr>
          <w:szCs w:val="20"/>
        </w:rPr>
        <w:t xml:space="preserve">Quotes </w:t>
      </w:r>
      <w:r w:rsidR="00A92687">
        <w:rPr>
          <w:szCs w:val="20"/>
        </w:rPr>
        <w:t>medewerkers</w:t>
      </w:r>
    </w:p>
    <w:p w14:paraId="29142C5A" w14:textId="60065B5D" w:rsidR="004A6CBD" w:rsidRPr="007A0EC5" w:rsidRDefault="003B5E1A" w:rsidP="004A6CBD">
      <w:pPr>
        <w:pStyle w:val="Lijstalinea"/>
        <w:numPr>
          <w:ilvl w:val="0"/>
          <w:numId w:val="6"/>
        </w:numPr>
        <w:tabs>
          <w:tab w:val="clear" w:pos="4536"/>
        </w:tabs>
        <w:spacing w:after="160" w:line="259" w:lineRule="auto"/>
        <w:rPr>
          <w:szCs w:val="20"/>
        </w:rPr>
      </w:pPr>
      <w:r>
        <w:rPr>
          <w:szCs w:val="20"/>
        </w:rPr>
        <w:t>Leerkracht</w:t>
      </w:r>
      <w:r w:rsidR="004A6CBD" w:rsidRPr="007A0EC5">
        <w:rPr>
          <w:szCs w:val="20"/>
        </w:rPr>
        <w:t xml:space="preserve"> (2023): “Het was zeker een pittige, maar superfijne editie. Ik heb nog geen seconde spijt gehad van mijn deelname</w:t>
      </w:r>
      <w:r w:rsidR="004A6CBD">
        <w:rPr>
          <w:szCs w:val="20"/>
        </w:rPr>
        <w:t>.</w:t>
      </w:r>
      <w:r w:rsidR="004A6CBD" w:rsidRPr="007A0EC5">
        <w:rPr>
          <w:szCs w:val="20"/>
        </w:rPr>
        <w:t>”</w:t>
      </w:r>
    </w:p>
    <w:p w14:paraId="05F6305F" w14:textId="34741292" w:rsidR="004A6CBD" w:rsidRPr="007A0EC5" w:rsidRDefault="003B5E1A" w:rsidP="004A6CBD">
      <w:pPr>
        <w:pStyle w:val="Lijstalinea"/>
        <w:numPr>
          <w:ilvl w:val="0"/>
          <w:numId w:val="6"/>
        </w:numPr>
        <w:tabs>
          <w:tab w:val="clear" w:pos="4536"/>
        </w:tabs>
        <w:spacing w:after="160" w:line="259" w:lineRule="auto"/>
        <w:rPr>
          <w:szCs w:val="20"/>
        </w:rPr>
      </w:pPr>
      <w:r>
        <w:rPr>
          <w:szCs w:val="20"/>
        </w:rPr>
        <w:t>Locatieverantwoordelijke</w:t>
      </w:r>
      <w:r w:rsidR="004A6CBD" w:rsidRPr="007A0EC5">
        <w:rPr>
          <w:szCs w:val="20"/>
        </w:rPr>
        <w:t xml:space="preserve"> (2023): “Het heeft me heel veel voldoening gegeven de kinderen te zien opbloeien en groeien.”</w:t>
      </w:r>
    </w:p>
    <w:p w14:paraId="50AA5E6A" w14:textId="5973F042" w:rsidR="004A6CBD" w:rsidRPr="007A0EC5" w:rsidRDefault="003B5E1A" w:rsidP="004A6CBD">
      <w:pPr>
        <w:pStyle w:val="Lijstalinea"/>
        <w:numPr>
          <w:ilvl w:val="0"/>
          <w:numId w:val="6"/>
        </w:numPr>
        <w:tabs>
          <w:tab w:val="clear" w:pos="4536"/>
        </w:tabs>
        <w:spacing w:after="160" w:line="259" w:lineRule="auto"/>
        <w:rPr>
          <w:szCs w:val="20"/>
        </w:rPr>
      </w:pPr>
      <w:r>
        <w:rPr>
          <w:szCs w:val="20"/>
        </w:rPr>
        <w:t>Talentcoach</w:t>
      </w:r>
      <w:r w:rsidR="004A6CBD" w:rsidRPr="007A0EC5">
        <w:rPr>
          <w:szCs w:val="20"/>
        </w:rPr>
        <w:t xml:space="preserve"> (2023): “Dank</w:t>
      </w:r>
      <w:r w:rsidR="00A92687">
        <w:rPr>
          <w:szCs w:val="20"/>
        </w:rPr>
        <w:t xml:space="preserve"> </w:t>
      </w:r>
      <w:r w:rsidR="004A6CBD" w:rsidRPr="007A0EC5">
        <w:rPr>
          <w:szCs w:val="20"/>
        </w:rPr>
        <w:t>jullie</w:t>
      </w:r>
      <w:r w:rsidR="00A92687">
        <w:rPr>
          <w:szCs w:val="20"/>
        </w:rPr>
        <w:t xml:space="preserve"> </w:t>
      </w:r>
      <w:r w:rsidR="004A6CBD" w:rsidRPr="007A0EC5">
        <w:rPr>
          <w:szCs w:val="20"/>
        </w:rPr>
        <w:t>wel voor de organisatie. Ik heb mij kapot geamuseerd met de kinderen en collega's. Het was een hele fijne ervaring die mij ook sterkt in mijn eigen weg. Ik ben er heel dankbaar voor.”</w:t>
      </w:r>
    </w:p>
    <w:p w14:paraId="32F4E14D" w14:textId="62725EBA" w:rsidR="004A6CBD" w:rsidRDefault="003B5E1A" w:rsidP="004A6CBD">
      <w:pPr>
        <w:pStyle w:val="Lijstalinea"/>
        <w:numPr>
          <w:ilvl w:val="0"/>
          <w:numId w:val="6"/>
        </w:numPr>
        <w:tabs>
          <w:tab w:val="clear" w:pos="4536"/>
        </w:tabs>
        <w:spacing w:after="160" w:line="259" w:lineRule="auto"/>
        <w:rPr>
          <w:szCs w:val="20"/>
        </w:rPr>
      </w:pPr>
      <w:r>
        <w:rPr>
          <w:szCs w:val="20"/>
        </w:rPr>
        <w:t>Leerkracht</w:t>
      </w:r>
      <w:r w:rsidR="004A6CBD" w:rsidRPr="007A0EC5">
        <w:rPr>
          <w:szCs w:val="20"/>
        </w:rPr>
        <w:t xml:space="preserve"> (2023) : ”Nogmaals </w:t>
      </w:r>
      <w:r>
        <w:rPr>
          <w:szCs w:val="20"/>
        </w:rPr>
        <w:t>SUPER</w:t>
      </w:r>
      <w:r w:rsidRPr="007A0EC5">
        <w:rPr>
          <w:szCs w:val="20"/>
        </w:rPr>
        <w:t xml:space="preserve"> bedankt</w:t>
      </w:r>
      <w:r w:rsidR="004A6CBD" w:rsidRPr="007A0EC5">
        <w:rPr>
          <w:szCs w:val="20"/>
        </w:rPr>
        <w:t xml:space="preserve"> dat we mochten deelnemen aan dit fantastisch project</w:t>
      </w:r>
      <w:r w:rsidR="004A6CBD">
        <w:rPr>
          <w:szCs w:val="20"/>
        </w:rPr>
        <w:t>.</w:t>
      </w:r>
      <w:r w:rsidR="004A6CBD" w:rsidRPr="007A0EC5">
        <w:rPr>
          <w:szCs w:val="20"/>
        </w:rPr>
        <w:t>”</w:t>
      </w:r>
    </w:p>
    <w:p w14:paraId="7E538F81" w14:textId="53FF2178" w:rsidR="0004541F" w:rsidRPr="007A0EC5" w:rsidRDefault="0004541F" w:rsidP="0004541F">
      <w:pPr>
        <w:pStyle w:val="Lijstalinea"/>
        <w:numPr>
          <w:ilvl w:val="0"/>
          <w:numId w:val="0"/>
        </w:numPr>
        <w:tabs>
          <w:tab w:val="clear" w:pos="4536"/>
        </w:tabs>
        <w:spacing w:after="160" w:line="259" w:lineRule="auto"/>
        <w:ind w:left="360"/>
        <w:rPr>
          <w:szCs w:val="20"/>
        </w:rPr>
      </w:pPr>
    </w:p>
    <w:p w14:paraId="27A3B5FB" w14:textId="56EE4DCF" w:rsidR="004A6CBD" w:rsidRDefault="004A6CBD" w:rsidP="004A6CBD">
      <w:pPr>
        <w:pStyle w:val="Kop2"/>
      </w:pPr>
      <w:r>
        <w:lastRenderedPageBreak/>
        <w:t>media</w:t>
      </w:r>
    </w:p>
    <w:p w14:paraId="57D1F45D" w14:textId="255CA7B4" w:rsidR="004A6CBD" w:rsidRDefault="004A6CBD" w:rsidP="004A6CBD">
      <w:pPr>
        <w:rPr>
          <w:szCs w:val="20"/>
          <w:u w:val="single"/>
        </w:rPr>
      </w:pPr>
      <w:r>
        <w:rPr>
          <w:szCs w:val="20"/>
        </w:rPr>
        <w:t xml:space="preserve">In de mediakit vind je enkele </w:t>
      </w:r>
      <w:r w:rsidRPr="003A3989">
        <w:rPr>
          <w:b/>
          <w:bCs/>
          <w:szCs w:val="20"/>
        </w:rPr>
        <w:t>bestanden</w:t>
      </w:r>
      <w:r>
        <w:rPr>
          <w:szCs w:val="20"/>
        </w:rPr>
        <w:t xml:space="preserve"> terug die je kan gebruiken om vrijwilligers te werven voor de zomerschool. Liever iets levendiger dan een poster? </w:t>
      </w:r>
      <w:hyperlink r:id="rId16" w:history="1">
        <w:r w:rsidRPr="004A6CBD">
          <w:rPr>
            <w:rStyle w:val="Hyperlink"/>
            <w:szCs w:val="20"/>
          </w:rPr>
          <w:t xml:space="preserve">Gebruik deze </w:t>
        </w:r>
        <w:r w:rsidRPr="004A6CBD">
          <w:rPr>
            <w:rStyle w:val="Hyperlink"/>
            <w:b/>
            <w:bCs/>
            <w:szCs w:val="20"/>
          </w:rPr>
          <w:t>video</w:t>
        </w:r>
        <w:r w:rsidRPr="004A6CBD">
          <w:rPr>
            <w:rStyle w:val="Hyperlink"/>
            <w:szCs w:val="20"/>
          </w:rPr>
          <w:t xml:space="preserve"> in je communicatie</w:t>
        </w:r>
      </w:hyperlink>
      <w:r w:rsidRPr="00862DA4">
        <w:rPr>
          <w:szCs w:val="20"/>
          <w:u w:val="single"/>
        </w:rPr>
        <w:t>.</w:t>
      </w:r>
    </w:p>
    <w:p w14:paraId="3282CD50" w14:textId="77777777" w:rsidR="0004541F" w:rsidRPr="00862DA4" w:rsidRDefault="0004541F" w:rsidP="004A6CBD">
      <w:pPr>
        <w:rPr>
          <w:szCs w:val="20"/>
          <w:u w:val="single"/>
        </w:rPr>
      </w:pPr>
    </w:p>
    <w:p w14:paraId="1321548F" w14:textId="77777777" w:rsidR="0004541F" w:rsidRDefault="004A6CBD" w:rsidP="004A6CBD">
      <w:pPr>
        <w:rPr>
          <w:szCs w:val="20"/>
        </w:rPr>
      </w:pPr>
      <w:r>
        <w:rPr>
          <w:szCs w:val="20"/>
        </w:rPr>
        <w:t xml:space="preserve">Communiceer je over de zomerschool via </w:t>
      </w:r>
      <w:proofErr w:type="spellStart"/>
      <w:r>
        <w:rPr>
          <w:szCs w:val="20"/>
        </w:rPr>
        <w:t>socialemediakanalen</w:t>
      </w:r>
      <w:proofErr w:type="spellEnd"/>
      <w:r w:rsidR="0004541F">
        <w:rPr>
          <w:szCs w:val="20"/>
        </w:rPr>
        <w:t xml:space="preserve"> Facebook, Instagram, X of LinkedIn? Vergeet Stad Mechelen en J@M (Jeugdwerk Mechelen) niet te vermelden:</w:t>
      </w:r>
    </w:p>
    <w:p w14:paraId="3674F46F" w14:textId="77777777" w:rsidR="0004541F" w:rsidRDefault="0004541F" w:rsidP="0004541F">
      <w:pPr>
        <w:pStyle w:val="Lijstalinea"/>
        <w:numPr>
          <w:ilvl w:val="0"/>
          <w:numId w:val="9"/>
        </w:numPr>
        <w:rPr>
          <w:szCs w:val="20"/>
        </w:rPr>
      </w:pPr>
      <w:r>
        <w:rPr>
          <w:szCs w:val="20"/>
        </w:rPr>
        <w:t>Stad Mechelen:</w:t>
      </w:r>
      <w:r w:rsidR="004A6CBD" w:rsidRPr="0004541F">
        <w:rPr>
          <w:szCs w:val="20"/>
        </w:rPr>
        <w:t xml:space="preserve"> </w:t>
      </w:r>
      <w:hyperlink r:id="rId17" w:history="1">
        <w:r w:rsidR="004A6CBD" w:rsidRPr="0004541F">
          <w:rPr>
            <w:rStyle w:val="Hyperlink"/>
            <w:szCs w:val="20"/>
          </w:rPr>
          <w:t>Facebook</w:t>
        </w:r>
      </w:hyperlink>
      <w:r w:rsidR="004A6CBD" w:rsidRPr="0004541F">
        <w:rPr>
          <w:szCs w:val="20"/>
        </w:rPr>
        <w:t xml:space="preserve">, </w:t>
      </w:r>
      <w:hyperlink r:id="rId18" w:history="1">
        <w:r w:rsidR="004A6CBD" w:rsidRPr="0004541F">
          <w:rPr>
            <w:rStyle w:val="Hyperlink"/>
            <w:szCs w:val="20"/>
          </w:rPr>
          <w:t>Instagram</w:t>
        </w:r>
      </w:hyperlink>
      <w:r w:rsidR="004A6CBD" w:rsidRPr="0004541F">
        <w:rPr>
          <w:szCs w:val="20"/>
        </w:rPr>
        <w:t xml:space="preserve">, </w:t>
      </w:r>
      <w:hyperlink r:id="rId19" w:history="1">
        <w:r w:rsidR="004A6CBD" w:rsidRPr="0004541F">
          <w:rPr>
            <w:rStyle w:val="Hyperlink"/>
            <w:szCs w:val="20"/>
          </w:rPr>
          <w:t>X</w:t>
        </w:r>
      </w:hyperlink>
      <w:r w:rsidR="004A6CBD" w:rsidRPr="0004541F">
        <w:rPr>
          <w:szCs w:val="20"/>
        </w:rPr>
        <w:t xml:space="preserve"> </w:t>
      </w:r>
      <w:r>
        <w:rPr>
          <w:szCs w:val="20"/>
        </w:rPr>
        <w:t>en</w:t>
      </w:r>
      <w:r w:rsidR="004A6CBD" w:rsidRPr="0004541F">
        <w:rPr>
          <w:szCs w:val="20"/>
        </w:rPr>
        <w:t xml:space="preserve"> </w:t>
      </w:r>
      <w:hyperlink r:id="rId20" w:history="1">
        <w:r w:rsidR="004A6CBD" w:rsidRPr="0004541F">
          <w:rPr>
            <w:rStyle w:val="Hyperlink"/>
            <w:szCs w:val="20"/>
          </w:rPr>
          <w:t>LinkedIn</w:t>
        </w:r>
      </w:hyperlink>
      <w:r>
        <w:rPr>
          <w:szCs w:val="20"/>
        </w:rPr>
        <w:t xml:space="preserve"> </w:t>
      </w:r>
    </w:p>
    <w:p w14:paraId="205685F2" w14:textId="06D1F9A4" w:rsidR="004A6CBD" w:rsidRPr="0004541F" w:rsidRDefault="0004541F" w:rsidP="0004541F">
      <w:pPr>
        <w:pStyle w:val="Lijstalinea"/>
        <w:numPr>
          <w:ilvl w:val="0"/>
          <w:numId w:val="9"/>
        </w:numPr>
        <w:rPr>
          <w:szCs w:val="20"/>
        </w:rPr>
      </w:pPr>
      <w:r>
        <w:rPr>
          <w:szCs w:val="20"/>
        </w:rPr>
        <w:t xml:space="preserve">J@M (Jeugdwerk Mechelen): </w:t>
      </w:r>
      <w:hyperlink r:id="rId21" w:history="1">
        <w:r w:rsidRPr="0004541F">
          <w:rPr>
            <w:rStyle w:val="Hyperlink"/>
            <w:szCs w:val="20"/>
          </w:rPr>
          <w:t>Facebook</w:t>
        </w:r>
      </w:hyperlink>
      <w:r>
        <w:rPr>
          <w:szCs w:val="20"/>
        </w:rPr>
        <w:t xml:space="preserve"> en </w:t>
      </w:r>
      <w:hyperlink r:id="rId22" w:history="1">
        <w:r w:rsidRPr="0004541F">
          <w:rPr>
            <w:rStyle w:val="Hyperlink"/>
            <w:szCs w:val="20"/>
          </w:rPr>
          <w:t>Instagram</w:t>
        </w:r>
      </w:hyperlink>
    </w:p>
    <w:p w14:paraId="6B4274F6" w14:textId="4968185C" w:rsidR="004A6CBD" w:rsidRDefault="004A6CBD" w:rsidP="004A6CBD">
      <w:pPr>
        <w:pStyle w:val="Kop2"/>
      </w:pPr>
      <w:r>
        <w:t>vermeldingen in de pers</w:t>
      </w:r>
    </w:p>
    <w:p w14:paraId="393CCB38" w14:textId="77777777" w:rsidR="004A6CBD" w:rsidRDefault="004A6CBD" w:rsidP="004A6CBD">
      <w:pPr>
        <w:rPr>
          <w:szCs w:val="20"/>
        </w:rPr>
      </w:pPr>
      <w:r>
        <w:rPr>
          <w:szCs w:val="20"/>
        </w:rPr>
        <w:t>Onze zomerschool heeft afgelopen vier jaar al enkele keren in de spotlights gestaan. Lees hieronder enkele artikels:</w:t>
      </w:r>
    </w:p>
    <w:p w14:paraId="6C4CE49B" w14:textId="78007A42" w:rsidR="004A6CBD" w:rsidRPr="003A3989" w:rsidRDefault="0004541F" w:rsidP="004A6CBD">
      <w:pPr>
        <w:pStyle w:val="Lijstalinea"/>
        <w:numPr>
          <w:ilvl w:val="0"/>
          <w:numId w:val="7"/>
        </w:numPr>
        <w:tabs>
          <w:tab w:val="clear" w:pos="4536"/>
        </w:tabs>
        <w:spacing w:after="160" w:line="259" w:lineRule="auto"/>
        <w:rPr>
          <w:szCs w:val="20"/>
        </w:rPr>
      </w:pPr>
      <w:hyperlink r:id="rId23" w:history="1">
        <w:r w:rsidR="004A6CBD" w:rsidRPr="004A6CBD">
          <w:rPr>
            <w:rStyle w:val="Hyperlink"/>
            <w:szCs w:val="20"/>
          </w:rPr>
          <w:t>Vrijwilligers Mechelse zomerschool, Maneblussers, Nieuwe Maan maart 2024</w:t>
        </w:r>
      </w:hyperlink>
    </w:p>
    <w:p w14:paraId="5CEAF02A" w14:textId="0D7FFF0E" w:rsidR="004A6CBD" w:rsidRDefault="0004541F" w:rsidP="004A6CBD">
      <w:pPr>
        <w:pStyle w:val="Lijstalinea"/>
        <w:numPr>
          <w:ilvl w:val="0"/>
          <w:numId w:val="7"/>
        </w:numPr>
        <w:tabs>
          <w:tab w:val="clear" w:pos="4536"/>
        </w:tabs>
        <w:spacing w:after="160" w:line="259" w:lineRule="auto"/>
        <w:rPr>
          <w:szCs w:val="20"/>
        </w:rPr>
      </w:pPr>
      <w:hyperlink r:id="rId24" w:history="1">
        <w:r w:rsidR="004A6CBD" w:rsidRPr="004A6CBD">
          <w:rPr>
            <w:rStyle w:val="Hyperlink"/>
            <w:szCs w:val="20"/>
          </w:rPr>
          <w:t>Mechelse zomerscholen verwelkomen voor het eerst kleuter</w:t>
        </w:r>
        <w:r w:rsidR="004A6CBD">
          <w:rPr>
            <w:rStyle w:val="Hyperlink"/>
            <w:szCs w:val="20"/>
          </w:rPr>
          <w:t xml:space="preserve">s, Het Nieuwsblad </w:t>
        </w:r>
      </w:hyperlink>
      <w:r w:rsidR="004A6CBD">
        <w:rPr>
          <w:szCs w:val="20"/>
        </w:rPr>
        <w:t xml:space="preserve"> </w:t>
      </w:r>
    </w:p>
    <w:p w14:paraId="5FF37D25" w14:textId="52730559" w:rsidR="00D8083F" w:rsidRDefault="0004541F" w:rsidP="00500E97">
      <w:pPr>
        <w:pStyle w:val="Lijstalinea"/>
        <w:numPr>
          <w:ilvl w:val="0"/>
          <w:numId w:val="7"/>
        </w:numPr>
        <w:tabs>
          <w:tab w:val="clear" w:pos="4536"/>
        </w:tabs>
        <w:spacing w:after="160" w:line="259" w:lineRule="auto"/>
        <w:rPr>
          <w:szCs w:val="20"/>
        </w:rPr>
      </w:pPr>
      <w:hyperlink r:id="rId25" w:history="1">
        <w:r w:rsidR="004A6CBD" w:rsidRPr="004A6CBD">
          <w:rPr>
            <w:rStyle w:val="Hyperlink"/>
            <w:szCs w:val="20"/>
          </w:rPr>
          <w:t>Meer dan 300 leerlingen leerden spelenderwijs bij tijdens zomerschoo</w:t>
        </w:r>
        <w:r w:rsidR="004A6CBD">
          <w:rPr>
            <w:rStyle w:val="Hyperlink"/>
            <w:szCs w:val="20"/>
          </w:rPr>
          <w:t>l, Het Nieuwsblad</w:t>
        </w:r>
      </w:hyperlink>
      <w:r w:rsidR="004A6CBD">
        <w:rPr>
          <w:szCs w:val="20"/>
        </w:rPr>
        <w:t xml:space="preserve"> </w:t>
      </w:r>
    </w:p>
    <w:p w14:paraId="7A4B0AFE" w14:textId="1ACBFFD1" w:rsidR="00A92687" w:rsidRDefault="00A92687" w:rsidP="004C08F0">
      <w:pPr>
        <w:pStyle w:val="Kop2"/>
      </w:pPr>
      <w:r>
        <w:t xml:space="preserve">Persbericht </w:t>
      </w:r>
    </w:p>
    <w:p w14:paraId="593D2BF3" w14:textId="7E9DF26F" w:rsidR="00EF3E88" w:rsidRPr="00EF3E88" w:rsidRDefault="00843032" w:rsidP="00EF3E88">
      <w:pPr>
        <w:rPr>
          <w:lang w:val="nl-NL"/>
        </w:rPr>
      </w:pPr>
      <w:r>
        <w:rPr>
          <w:lang w:val="nl-NL"/>
        </w:rPr>
        <w:t xml:space="preserve">Volgt later. </w:t>
      </w:r>
    </w:p>
    <w:p w14:paraId="285890AF" w14:textId="77A1190D" w:rsidR="004C08F0" w:rsidRDefault="004C08F0" w:rsidP="004C08F0">
      <w:pPr>
        <w:pStyle w:val="Kop2"/>
      </w:pPr>
      <w:r>
        <w:t>meer over de zomerschool</w:t>
      </w:r>
    </w:p>
    <w:p w14:paraId="54BEB029" w14:textId="6B94BFC3" w:rsidR="004C08F0" w:rsidRDefault="004C08F0" w:rsidP="004C08F0">
      <w:pPr>
        <w:tabs>
          <w:tab w:val="clear" w:pos="4536"/>
        </w:tabs>
        <w:spacing w:after="160" w:line="259" w:lineRule="auto"/>
        <w:rPr>
          <w:szCs w:val="20"/>
        </w:rPr>
      </w:pPr>
      <w:r>
        <w:rPr>
          <w:szCs w:val="20"/>
        </w:rPr>
        <w:t xml:space="preserve">Meer weten? Op </w:t>
      </w:r>
      <w:hyperlink r:id="rId26" w:history="1">
        <w:r w:rsidRPr="00E1245C">
          <w:rPr>
            <w:rStyle w:val="Hyperlink"/>
            <w:szCs w:val="20"/>
          </w:rPr>
          <w:t>www.mechelen.be/zomerkans</w:t>
        </w:r>
      </w:hyperlink>
      <w:r>
        <w:rPr>
          <w:szCs w:val="20"/>
        </w:rPr>
        <w:t xml:space="preserve"> vind je alle info terug.</w:t>
      </w:r>
    </w:p>
    <w:p w14:paraId="05A87AC4" w14:textId="244B9063" w:rsidR="004C08F0" w:rsidRPr="004C08F0" w:rsidRDefault="004C08F0" w:rsidP="004C08F0">
      <w:pPr>
        <w:tabs>
          <w:tab w:val="clear" w:pos="4536"/>
        </w:tabs>
        <w:spacing w:after="160" w:line="259" w:lineRule="auto"/>
        <w:rPr>
          <w:szCs w:val="20"/>
        </w:rPr>
      </w:pPr>
      <w:r>
        <w:rPr>
          <w:szCs w:val="20"/>
        </w:rPr>
        <w:t xml:space="preserve">Toch niet gevonden wat je zocht? Neem contact op met Bram Cousaert, coördinator van de zomerschool via </w:t>
      </w:r>
      <w:hyperlink r:id="rId27" w:history="1">
        <w:r w:rsidRPr="00E1245C">
          <w:rPr>
            <w:rStyle w:val="Hyperlink"/>
            <w:szCs w:val="20"/>
          </w:rPr>
          <w:t>zomerschool@mechelen.be</w:t>
        </w:r>
      </w:hyperlink>
      <w:r>
        <w:rPr>
          <w:szCs w:val="20"/>
        </w:rPr>
        <w:t xml:space="preserve"> of </w:t>
      </w:r>
      <w:hyperlink r:id="rId28" w:history="1">
        <w:r w:rsidRPr="00E1245C">
          <w:rPr>
            <w:rStyle w:val="Hyperlink"/>
            <w:szCs w:val="20"/>
          </w:rPr>
          <w:t>bram.cousaert@mechelen.be</w:t>
        </w:r>
      </w:hyperlink>
      <w:r>
        <w:rPr>
          <w:szCs w:val="20"/>
        </w:rPr>
        <w:t xml:space="preserve"> </w:t>
      </w:r>
    </w:p>
    <w:sectPr w:rsidR="004C08F0" w:rsidRPr="004C08F0" w:rsidSect="00D8083F">
      <w:type w:val="continuous"/>
      <w:pgSz w:w="11906" w:h="16838"/>
      <w:pgMar w:top="1418" w:right="1418" w:bottom="1418"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62FD7" w14:textId="77777777" w:rsidR="00BD352D" w:rsidRDefault="00BD352D" w:rsidP="00DD5B41">
      <w:pPr>
        <w:spacing w:line="240" w:lineRule="auto"/>
      </w:pPr>
      <w:r>
        <w:separator/>
      </w:r>
    </w:p>
  </w:endnote>
  <w:endnote w:type="continuationSeparator" w:id="0">
    <w:p w14:paraId="423B0E8C" w14:textId="77777777" w:rsidR="00BD352D" w:rsidRDefault="00BD352D" w:rsidP="00DD5B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Rg">
    <w:panose1 w:val="02000506030000020004"/>
    <w:charset w:val="00"/>
    <w:family w:val="modern"/>
    <w:notTrueType/>
    <w:pitch w:val="variable"/>
    <w:sig w:usb0="A00000AF" w:usb1="5000E0FB" w:usb2="00000000" w:usb3="00000000" w:csb0="0000019B" w:csb1="00000000"/>
  </w:font>
  <w:font w:name="Roboto Condensed">
    <w:charset w:val="00"/>
    <w:family w:val="auto"/>
    <w:pitch w:val="variable"/>
    <w:sig w:usb0="E0000AFF" w:usb1="5000217F" w:usb2="00000021"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F6E76" w14:textId="77777777" w:rsidR="0036235B" w:rsidRPr="0004487D" w:rsidRDefault="00D8083F" w:rsidP="00D8083F">
    <w:pPr>
      <w:pStyle w:val="Voettekst"/>
      <w:tabs>
        <w:tab w:val="clear" w:pos="4536"/>
        <w:tab w:val="clear" w:pos="9072"/>
      </w:tabs>
    </w:pPr>
    <w:r>
      <w:rPr>
        <w:noProof/>
      </w:rPr>
      <w:drawing>
        <wp:anchor distT="0" distB="0" distL="114300" distR="114300" simplePos="0" relativeHeight="251667456" behindDoc="0" locked="0" layoutInCell="1" allowOverlap="1" wp14:anchorId="5FFF114C" wp14:editId="57477829">
          <wp:simplePos x="0" y="0"/>
          <wp:positionH relativeFrom="column">
            <wp:posOffset>4697952</wp:posOffset>
          </wp:positionH>
          <wp:positionV relativeFrom="paragraph">
            <wp:posOffset>-133350</wp:posOffset>
          </wp:positionV>
          <wp:extent cx="1440000" cy="489600"/>
          <wp:effectExtent l="0" t="0" r="8255" b="5715"/>
          <wp:wrapNone/>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chelen_RGB.jpg"/>
                  <pic:cNvPicPr/>
                </pic:nvPicPr>
                <pic:blipFill>
                  <a:blip r:embed="rId1">
                    <a:extLst>
                      <a:ext uri="{28A0092B-C50C-407E-A947-70E740481C1C}">
                        <a14:useLocalDpi xmlns:a14="http://schemas.microsoft.com/office/drawing/2010/main" val="0"/>
                      </a:ext>
                    </a:extLst>
                  </a:blip>
                  <a:stretch>
                    <a:fillRect/>
                  </a:stretch>
                </pic:blipFill>
                <pic:spPr>
                  <a:xfrm>
                    <a:off x="0" y="0"/>
                    <a:ext cx="1440000" cy="4896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00FA4" w14:textId="77777777" w:rsidR="00342325" w:rsidRDefault="00E31AA3">
    <w:pPr>
      <w:pStyle w:val="Voettekst"/>
    </w:pPr>
    <w:r>
      <w:rPr>
        <w:noProof/>
      </w:rPr>
      <mc:AlternateContent>
        <mc:Choice Requires="wps">
          <w:drawing>
            <wp:anchor distT="45720" distB="45720" distL="114300" distR="114300" simplePos="0" relativeHeight="251660288" behindDoc="0" locked="0" layoutInCell="1" allowOverlap="1" wp14:anchorId="52127CF4" wp14:editId="2A50701D">
              <wp:simplePos x="0" y="0"/>
              <wp:positionH relativeFrom="column">
                <wp:posOffset>-87688</wp:posOffset>
              </wp:positionH>
              <wp:positionV relativeFrom="paragraph">
                <wp:posOffset>-1043940</wp:posOffset>
              </wp:positionV>
              <wp:extent cx="1440815" cy="976630"/>
              <wp:effectExtent l="0" t="0" r="6985"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815" cy="976630"/>
                      </a:xfrm>
                      <a:prstGeom prst="rect">
                        <a:avLst/>
                      </a:prstGeom>
                      <a:solidFill>
                        <a:srgbClr val="FFFFFF"/>
                      </a:solidFill>
                      <a:ln w="9525">
                        <a:noFill/>
                        <a:miter lim="800000"/>
                        <a:headEnd/>
                        <a:tailEnd/>
                      </a:ln>
                    </wps:spPr>
                    <wps:txbx>
                      <w:txbxContent>
                        <w:p w14:paraId="595A02C4" w14:textId="77777777" w:rsidR="00E31AA3" w:rsidRPr="009B3481" w:rsidRDefault="00E31AA3">
                          <w:pPr>
                            <w:rPr>
                              <w:sz w:val="15"/>
                            </w:rPr>
                          </w:pPr>
                          <w:r w:rsidRPr="009B3481">
                            <w:rPr>
                              <w:b/>
                              <w:bCs/>
                              <w:sz w:val="15"/>
                            </w:rPr>
                            <w:t>Stad Mechelen</w:t>
                          </w:r>
                          <w:r w:rsidRPr="009B3481">
                            <w:rPr>
                              <w:sz w:val="15"/>
                            </w:rPr>
                            <w:br/>
                            <w:t>Grote Markt 21</w:t>
                          </w:r>
                          <w:r w:rsidRPr="009B3481">
                            <w:rPr>
                              <w:sz w:val="15"/>
                            </w:rPr>
                            <w:br/>
                            <w:t>2800 Mechelen</w:t>
                          </w:r>
                          <w:r w:rsidRPr="009B3481">
                            <w:rPr>
                              <w:sz w:val="15"/>
                            </w:rPr>
                            <w:br/>
                            <w:t>0800 20 800</w:t>
                          </w:r>
                          <w:r w:rsidRPr="009B3481">
                            <w:rPr>
                              <w:sz w:val="15"/>
                            </w:rPr>
                            <w:br/>
                            <w:t>stadsbestuur@mechelen.be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127CF4" id="_x0000_t202" coordsize="21600,21600" o:spt="202" path="m,l,21600r21600,l21600,xe">
              <v:stroke joinstyle="miter"/>
              <v:path gradientshapeok="t" o:connecttype="rect"/>
            </v:shapetype>
            <v:shape id="Tekstvak 2" o:spid="_x0000_s1026" type="#_x0000_t202" style="position:absolute;margin-left:-6.9pt;margin-top:-82.2pt;width:113.45pt;height:76.9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" stroked="f">
              <v:textbox>
                <w:txbxContent>
                  <w:p w14:paraId="595A02C4" w14:textId="77777777" w:rsidR="00E31AA3" w:rsidRPr="009B3481" w:rsidRDefault="00E31AA3">
                    <w:pPr>
                      <w:rPr>
                        <w:sz w:val="15"/>
                      </w:rPr>
                    </w:pPr>
                    <w:r w:rsidRPr="009B3481">
                      <w:rPr>
                        <w:b/>
                        <w:bCs/>
                        <w:sz w:val="15"/>
                      </w:rPr>
                      <w:t>Stad Mechelen</w:t>
                    </w:r>
                    <w:r w:rsidRPr="009B3481">
                      <w:rPr>
                        <w:sz w:val="15"/>
                      </w:rPr>
                      <w:br/>
                      <w:t>Grote Markt 21</w:t>
                    </w:r>
                    <w:r w:rsidRPr="009B3481">
                      <w:rPr>
                        <w:sz w:val="15"/>
                      </w:rPr>
                      <w:br/>
                      <w:t>2800 Mechelen</w:t>
                    </w:r>
                    <w:r w:rsidRPr="009B3481">
                      <w:rPr>
                        <w:sz w:val="15"/>
                      </w:rPr>
                      <w:br/>
                      <w:t>0800 20 800</w:t>
                    </w:r>
                    <w:r w:rsidRPr="009B3481">
                      <w:rPr>
                        <w:sz w:val="15"/>
                      </w:rPr>
                      <w:br/>
                      <w:t>stadsbestuur@mechelen.be</w:t>
                    </w:r>
                  </w:p>
                </w:txbxContent>
              </v:textbox>
              <w10:wrap type="square"/>
            </v:shape>
          </w:pict>
        </mc:Fallback>
      </mc:AlternateContent>
    </w:r>
    <w:r w:rsidR="00342325">
      <w:rPr>
        <w:noProof/>
      </w:rPr>
      <w:drawing>
        <wp:inline distT="0" distB="0" distL="0" distR="0" wp14:anchorId="6AE9C959" wp14:editId="25DE39BE">
          <wp:extent cx="1440000" cy="1908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chelen_Url_zwart.png"/>
                  <pic:cNvPicPr/>
                </pic:nvPicPr>
                <pic:blipFill>
                  <a:blip r:embed="rId1">
                    <a:extLst>
                      <a:ext uri="{28A0092B-C50C-407E-A947-70E740481C1C}">
                        <a14:useLocalDpi xmlns:a14="http://schemas.microsoft.com/office/drawing/2010/main" val="0"/>
                      </a:ext>
                    </a:extLst>
                  </a:blip>
                  <a:stretch>
                    <a:fillRect/>
                  </a:stretch>
                </pic:blipFill>
                <pic:spPr>
                  <a:xfrm>
                    <a:off x="0" y="0"/>
                    <a:ext cx="1440000" cy="190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508F3" w14:textId="77777777" w:rsidR="00BD352D" w:rsidRDefault="00BD352D" w:rsidP="00DD5B41">
      <w:pPr>
        <w:spacing w:line="240" w:lineRule="auto"/>
      </w:pPr>
      <w:r>
        <w:separator/>
      </w:r>
    </w:p>
  </w:footnote>
  <w:footnote w:type="continuationSeparator" w:id="0">
    <w:p w14:paraId="014E464F" w14:textId="77777777" w:rsidR="00BD352D" w:rsidRDefault="00BD352D" w:rsidP="00DD5B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15BF" w14:textId="77777777" w:rsidR="00DD5B41" w:rsidRDefault="00DD5B41">
    <w:pPr>
      <w:pStyle w:val="Koptekst"/>
    </w:pPr>
    <w:r>
      <w:rPr>
        <w:noProof/>
      </w:rPr>
      <w:drawing>
        <wp:inline distT="0" distB="0" distL="0" distR="0" wp14:anchorId="6BD997C8" wp14:editId="15A0BA29">
          <wp:extent cx="1440000" cy="489600"/>
          <wp:effectExtent l="0" t="0" r="8255" b="5715"/>
          <wp:docPr id="2" name="Afbeelding 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chelen_RGB.jpg"/>
                  <pic:cNvPicPr/>
                </pic:nvPicPr>
                <pic:blipFill>
                  <a:blip r:embed="rId1">
                    <a:extLst>
                      <a:ext uri="{28A0092B-C50C-407E-A947-70E740481C1C}">
                        <a14:useLocalDpi xmlns:a14="http://schemas.microsoft.com/office/drawing/2010/main" val="0"/>
                      </a:ext>
                    </a:extLst>
                  </a:blip>
                  <a:stretch>
                    <a:fillRect/>
                  </a:stretch>
                </pic:blipFill>
                <pic:spPr>
                  <a:xfrm>
                    <a:off x="0" y="0"/>
                    <a:ext cx="1440000" cy="48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05D32"/>
    <w:multiLevelType w:val="hybridMultilevel"/>
    <w:tmpl w:val="2B34EFD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12CC4654"/>
    <w:multiLevelType w:val="hybridMultilevel"/>
    <w:tmpl w:val="A40E50B6"/>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 w15:restartNumberingAfterBreak="0">
    <w:nsid w:val="1FEB3A88"/>
    <w:multiLevelType w:val="hybridMultilevel"/>
    <w:tmpl w:val="5B08BBE4"/>
    <w:lvl w:ilvl="0" w:tplc="211226E8">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2DBB2B21"/>
    <w:multiLevelType w:val="hybridMultilevel"/>
    <w:tmpl w:val="D37E3E84"/>
    <w:lvl w:ilvl="0" w:tplc="E64A3364">
      <w:start w:val="2"/>
      <w:numFmt w:val="bullet"/>
      <w:lvlText w:val="-"/>
      <w:lvlJc w:val="left"/>
      <w:pPr>
        <w:ind w:left="408" w:hanging="360"/>
      </w:pPr>
      <w:rPr>
        <w:rFonts w:ascii="Proxima Nova Rg" w:eastAsiaTheme="minorHAnsi" w:hAnsi="Proxima Nova Rg" w:cstheme="minorBidi" w:hint="default"/>
      </w:rPr>
    </w:lvl>
    <w:lvl w:ilvl="1" w:tplc="08130003" w:tentative="1">
      <w:start w:val="1"/>
      <w:numFmt w:val="bullet"/>
      <w:lvlText w:val="o"/>
      <w:lvlJc w:val="left"/>
      <w:pPr>
        <w:ind w:left="1128" w:hanging="360"/>
      </w:pPr>
      <w:rPr>
        <w:rFonts w:ascii="Courier New" w:hAnsi="Courier New" w:cs="Courier New" w:hint="default"/>
      </w:rPr>
    </w:lvl>
    <w:lvl w:ilvl="2" w:tplc="08130005" w:tentative="1">
      <w:start w:val="1"/>
      <w:numFmt w:val="bullet"/>
      <w:lvlText w:val=""/>
      <w:lvlJc w:val="left"/>
      <w:pPr>
        <w:ind w:left="1848" w:hanging="360"/>
      </w:pPr>
      <w:rPr>
        <w:rFonts w:ascii="Wingdings" w:hAnsi="Wingdings" w:hint="default"/>
      </w:rPr>
    </w:lvl>
    <w:lvl w:ilvl="3" w:tplc="08130001" w:tentative="1">
      <w:start w:val="1"/>
      <w:numFmt w:val="bullet"/>
      <w:lvlText w:val=""/>
      <w:lvlJc w:val="left"/>
      <w:pPr>
        <w:ind w:left="2568" w:hanging="360"/>
      </w:pPr>
      <w:rPr>
        <w:rFonts w:ascii="Symbol" w:hAnsi="Symbol" w:hint="default"/>
      </w:rPr>
    </w:lvl>
    <w:lvl w:ilvl="4" w:tplc="08130003" w:tentative="1">
      <w:start w:val="1"/>
      <w:numFmt w:val="bullet"/>
      <w:lvlText w:val="o"/>
      <w:lvlJc w:val="left"/>
      <w:pPr>
        <w:ind w:left="3288" w:hanging="360"/>
      </w:pPr>
      <w:rPr>
        <w:rFonts w:ascii="Courier New" w:hAnsi="Courier New" w:cs="Courier New" w:hint="default"/>
      </w:rPr>
    </w:lvl>
    <w:lvl w:ilvl="5" w:tplc="08130005" w:tentative="1">
      <w:start w:val="1"/>
      <w:numFmt w:val="bullet"/>
      <w:lvlText w:val=""/>
      <w:lvlJc w:val="left"/>
      <w:pPr>
        <w:ind w:left="4008" w:hanging="360"/>
      </w:pPr>
      <w:rPr>
        <w:rFonts w:ascii="Wingdings" w:hAnsi="Wingdings" w:hint="default"/>
      </w:rPr>
    </w:lvl>
    <w:lvl w:ilvl="6" w:tplc="08130001" w:tentative="1">
      <w:start w:val="1"/>
      <w:numFmt w:val="bullet"/>
      <w:lvlText w:val=""/>
      <w:lvlJc w:val="left"/>
      <w:pPr>
        <w:ind w:left="4728" w:hanging="360"/>
      </w:pPr>
      <w:rPr>
        <w:rFonts w:ascii="Symbol" w:hAnsi="Symbol" w:hint="default"/>
      </w:rPr>
    </w:lvl>
    <w:lvl w:ilvl="7" w:tplc="08130003" w:tentative="1">
      <w:start w:val="1"/>
      <w:numFmt w:val="bullet"/>
      <w:lvlText w:val="o"/>
      <w:lvlJc w:val="left"/>
      <w:pPr>
        <w:ind w:left="5448" w:hanging="360"/>
      </w:pPr>
      <w:rPr>
        <w:rFonts w:ascii="Courier New" w:hAnsi="Courier New" w:cs="Courier New" w:hint="default"/>
      </w:rPr>
    </w:lvl>
    <w:lvl w:ilvl="8" w:tplc="08130005" w:tentative="1">
      <w:start w:val="1"/>
      <w:numFmt w:val="bullet"/>
      <w:lvlText w:val=""/>
      <w:lvlJc w:val="left"/>
      <w:pPr>
        <w:ind w:left="6168" w:hanging="360"/>
      </w:pPr>
      <w:rPr>
        <w:rFonts w:ascii="Wingdings" w:hAnsi="Wingdings" w:hint="default"/>
      </w:rPr>
    </w:lvl>
  </w:abstractNum>
  <w:abstractNum w:abstractNumId="4" w15:restartNumberingAfterBreak="0">
    <w:nsid w:val="35430B8B"/>
    <w:multiLevelType w:val="hybridMultilevel"/>
    <w:tmpl w:val="3BD25A96"/>
    <w:lvl w:ilvl="0" w:tplc="45E0213C">
      <w:numFmt w:val="bullet"/>
      <w:lvlText w:val="-"/>
      <w:lvlJc w:val="left"/>
      <w:pPr>
        <w:ind w:left="720" w:hanging="360"/>
      </w:pPr>
      <w:rPr>
        <w:rFonts w:ascii="Proxima Nova Rg" w:eastAsiaTheme="minorHAnsi" w:hAnsi="Proxima Nova Rg"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39436C90"/>
    <w:multiLevelType w:val="hybridMultilevel"/>
    <w:tmpl w:val="F1643504"/>
    <w:lvl w:ilvl="0" w:tplc="0813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3C05491C"/>
    <w:multiLevelType w:val="hybridMultilevel"/>
    <w:tmpl w:val="F182A262"/>
    <w:lvl w:ilvl="0" w:tplc="211226E8">
      <w:start w:val="1"/>
      <w:numFmt w:val="bullet"/>
      <w:lvlText w:val=""/>
      <w:lvlJc w:val="left"/>
      <w:pPr>
        <w:ind w:left="720" w:hanging="360"/>
      </w:pPr>
      <w:rPr>
        <w:rFonts w:ascii="Symbol" w:hAnsi="Symbol" w:hint="default"/>
      </w:rPr>
    </w:lvl>
    <w:lvl w:ilvl="1" w:tplc="06E857AC">
      <w:start w:val="1"/>
      <w:numFmt w:val="bullet"/>
      <w:lvlText w:val="o"/>
      <w:lvlJc w:val="left"/>
      <w:pPr>
        <w:ind w:left="1440" w:hanging="360"/>
      </w:pPr>
      <w:rPr>
        <w:rFonts w:ascii="Courier New" w:hAnsi="Courier New" w:hint="default"/>
      </w:rPr>
    </w:lvl>
    <w:lvl w:ilvl="2" w:tplc="DD468084">
      <w:start w:val="1"/>
      <w:numFmt w:val="bullet"/>
      <w:lvlText w:val=""/>
      <w:lvlJc w:val="left"/>
      <w:pPr>
        <w:ind w:left="2160" w:hanging="360"/>
      </w:pPr>
      <w:rPr>
        <w:rFonts w:ascii="Wingdings" w:hAnsi="Wingdings" w:hint="default"/>
      </w:rPr>
    </w:lvl>
    <w:lvl w:ilvl="3" w:tplc="CBF40D92">
      <w:start w:val="1"/>
      <w:numFmt w:val="bullet"/>
      <w:lvlText w:val=""/>
      <w:lvlJc w:val="left"/>
      <w:pPr>
        <w:ind w:left="2880" w:hanging="360"/>
      </w:pPr>
      <w:rPr>
        <w:rFonts w:ascii="Symbol" w:hAnsi="Symbol" w:hint="default"/>
      </w:rPr>
    </w:lvl>
    <w:lvl w:ilvl="4" w:tplc="029EE634">
      <w:start w:val="1"/>
      <w:numFmt w:val="bullet"/>
      <w:lvlText w:val="o"/>
      <w:lvlJc w:val="left"/>
      <w:pPr>
        <w:ind w:left="3600" w:hanging="360"/>
      </w:pPr>
      <w:rPr>
        <w:rFonts w:ascii="Courier New" w:hAnsi="Courier New" w:hint="default"/>
      </w:rPr>
    </w:lvl>
    <w:lvl w:ilvl="5" w:tplc="E132BFFC">
      <w:start w:val="1"/>
      <w:numFmt w:val="bullet"/>
      <w:lvlText w:val=""/>
      <w:lvlJc w:val="left"/>
      <w:pPr>
        <w:ind w:left="4320" w:hanging="360"/>
      </w:pPr>
      <w:rPr>
        <w:rFonts w:ascii="Wingdings" w:hAnsi="Wingdings" w:hint="default"/>
      </w:rPr>
    </w:lvl>
    <w:lvl w:ilvl="6" w:tplc="CD00320C">
      <w:start w:val="1"/>
      <w:numFmt w:val="bullet"/>
      <w:lvlText w:val=""/>
      <w:lvlJc w:val="left"/>
      <w:pPr>
        <w:ind w:left="5040" w:hanging="360"/>
      </w:pPr>
      <w:rPr>
        <w:rFonts w:ascii="Symbol" w:hAnsi="Symbol" w:hint="default"/>
      </w:rPr>
    </w:lvl>
    <w:lvl w:ilvl="7" w:tplc="49800A5E">
      <w:start w:val="1"/>
      <w:numFmt w:val="bullet"/>
      <w:lvlText w:val="o"/>
      <w:lvlJc w:val="left"/>
      <w:pPr>
        <w:ind w:left="5760" w:hanging="360"/>
      </w:pPr>
      <w:rPr>
        <w:rFonts w:ascii="Courier New" w:hAnsi="Courier New" w:hint="default"/>
      </w:rPr>
    </w:lvl>
    <w:lvl w:ilvl="8" w:tplc="0930EA7A">
      <w:start w:val="1"/>
      <w:numFmt w:val="bullet"/>
      <w:lvlText w:val=""/>
      <w:lvlJc w:val="left"/>
      <w:pPr>
        <w:ind w:left="6480" w:hanging="360"/>
      </w:pPr>
      <w:rPr>
        <w:rFonts w:ascii="Wingdings" w:hAnsi="Wingdings" w:hint="default"/>
      </w:rPr>
    </w:lvl>
  </w:abstractNum>
  <w:abstractNum w:abstractNumId="7" w15:restartNumberingAfterBreak="0">
    <w:nsid w:val="50F04F75"/>
    <w:multiLevelType w:val="hybridMultilevel"/>
    <w:tmpl w:val="E0A23A80"/>
    <w:lvl w:ilvl="0" w:tplc="A0E03AD2">
      <w:start w:val="1"/>
      <w:numFmt w:val="bullet"/>
      <w:pStyle w:val="Lijstalinea"/>
      <w:lvlText w:val=""/>
      <w:lvlJc w:val="left"/>
      <w:pPr>
        <w:ind w:left="1437" w:hanging="360"/>
      </w:pPr>
      <w:rPr>
        <w:rFonts w:ascii="Wingdings" w:hAnsi="Wingdings" w:hint="default"/>
      </w:rPr>
    </w:lvl>
    <w:lvl w:ilvl="1" w:tplc="08130003">
      <w:start w:val="1"/>
      <w:numFmt w:val="bullet"/>
      <w:lvlText w:val="o"/>
      <w:lvlJc w:val="left"/>
      <w:pPr>
        <w:ind w:left="2160" w:hanging="360"/>
      </w:pPr>
      <w:rPr>
        <w:rFonts w:ascii="Courier New" w:hAnsi="Courier New" w:cs="Courier New" w:hint="default"/>
      </w:rPr>
    </w:lvl>
    <w:lvl w:ilvl="2" w:tplc="08130005">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8" w15:restartNumberingAfterBreak="0">
    <w:nsid w:val="74CD3C12"/>
    <w:multiLevelType w:val="hybridMultilevel"/>
    <w:tmpl w:val="9C1C565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16cid:durableId="725956741">
    <w:abstractNumId w:val="1"/>
  </w:num>
  <w:num w:numId="2" w16cid:durableId="1828353452">
    <w:abstractNumId w:val="7"/>
  </w:num>
  <w:num w:numId="3" w16cid:durableId="2032879614">
    <w:abstractNumId w:val="6"/>
  </w:num>
  <w:num w:numId="4" w16cid:durableId="1295991090">
    <w:abstractNumId w:val="2"/>
  </w:num>
  <w:num w:numId="5" w16cid:durableId="376976085">
    <w:abstractNumId w:val="5"/>
  </w:num>
  <w:num w:numId="6" w16cid:durableId="1383672832">
    <w:abstractNumId w:val="8"/>
  </w:num>
  <w:num w:numId="7" w16cid:durableId="1510371058">
    <w:abstractNumId w:val="0"/>
  </w:num>
  <w:num w:numId="8" w16cid:durableId="2084793717">
    <w:abstractNumId w:val="3"/>
  </w:num>
  <w:num w:numId="9" w16cid:durableId="12275740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CBD"/>
    <w:rsid w:val="00023A61"/>
    <w:rsid w:val="00032EAD"/>
    <w:rsid w:val="000376C4"/>
    <w:rsid w:val="0004487D"/>
    <w:rsid w:val="0004541F"/>
    <w:rsid w:val="00094786"/>
    <w:rsid w:val="000A271E"/>
    <w:rsid w:val="000A33A7"/>
    <w:rsid w:val="000A5253"/>
    <w:rsid w:val="000A62FC"/>
    <w:rsid w:val="000A7496"/>
    <w:rsid w:val="00102367"/>
    <w:rsid w:val="00106824"/>
    <w:rsid w:val="0011271C"/>
    <w:rsid w:val="00132656"/>
    <w:rsid w:val="00155A4C"/>
    <w:rsid w:val="0016463F"/>
    <w:rsid w:val="00167994"/>
    <w:rsid w:val="00170194"/>
    <w:rsid w:val="00171778"/>
    <w:rsid w:val="0018415A"/>
    <w:rsid w:val="00192521"/>
    <w:rsid w:val="001947FB"/>
    <w:rsid w:val="00195F74"/>
    <w:rsid w:val="0019747A"/>
    <w:rsid w:val="001C7273"/>
    <w:rsid w:val="001F1819"/>
    <w:rsid w:val="00245334"/>
    <w:rsid w:val="002469F3"/>
    <w:rsid w:val="00266640"/>
    <w:rsid w:val="0028793C"/>
    <w:rsid w:val="002B18F1"/>
    <w:rsid w:val="002C5A3B"/>
    <w:rsid w:val="002E6F01"/>
    <w:rsid w:val="003030E6"/>
    <w:rsid w:val="00305787"/>
    <w:rsid w:val="00306224"/>
    <w:rsid w:val="00340A30"/>
    <w:rsid w:val="00341BA9"/>
    <w:rsid w:val="00342325"/>
    <w:rsid w:val="0036235B"/>
    <w:rsid w:val="003806CF"/>
    <w:rsid w:val="0038479B"/>
    <w:rsid w:val="003A20E3"/>
    <w:rsid w:val="003A67DE"/>
    <w:rsid w:val="003B0F96"/>
    <w:rsid w:val="003B5E1A"/>
    <w:rsid w:val="003D52A1"/>
    <w:rsid w:val="00417B35"/>
    <w:rsid w:val="00420C19"/>
    <w:rsid w:val="004307C2"/>
    <w:rsid w:val="004855E4"/>
    <w:rsid w:val="004A6CBD"/>
    <w:rsid w:val="004C08F0"/>
    <w:rsid w:val="004D1269"/>
    <w:rsid w:val="004F2917"/>
    <w:rsid w:val="00500E97"/>
    <w:rsid w:val="00507E59"/>
    <w:rsid w:val="005333FB"/>
    <w:rsid w:val="005541EE"/>
    <w:rsid w:val="005624EB"/>
    <w:rsid w:val="00574DD2"/>
    <w:rsid w:val="005759CD"/>
    <w:rsid w:val="00585153"/>
    <w:rsid w:val="005C6645"/>
    <w:rsid w:val="005D11AA"/>
    <w:rsid w:val="005D462E"/>
    <w:rsid w:val="005E1E10"/>
    <w:rsid w:val="00600DDE"/>
    <w:rsid w:val="00607A7A"/>
    <w:rsid w:val="00630E9B"/>
    <w:rsid w:val="006716AD"/>
    <w:rsid w:val="006740C0"/>
    <w:rsid w:val="00675D6F"/>
    <w:rsid w:val="006925EF"/>
    <w:rsid w:val="00703010"/>
    <w:rsid w:val="00704FB1"/>
    <w:rsid w:val="0070568D"/>
    <w:rsid w:val="00710B57"/>
    <w:rsid w:val="0071273D"/>
    <w:rsid w:val="00732853"/>
    <w:rsid w:val="00757AE9"/>
    <w:rsid w:val="00762905"/>
    <w:rsid w:val="00763FEF"/>
    <w:rsid w:val="007673DD"/>
    <w:rsid w:val="007B173C"/>
    <w:rsid w:val="007E5A31"/>
    <w:rsid w:val="007F7C4A"/>
    <w:rsid w:val="008253B5"/>
    <w:rsid w:val="0083394E"/>
    <w:rsid w:val="008378D7"/>
    <w:rsid w:val="00843032"/>
    <w:rsid w:val="00855CF4"/>
    <w:rsid w:val="008A10D4"/>
    <w:rsid w:val="008A39E7"/>
    <w:rsid w:val="008A428D"/>
    <w:rsid w:val="008B3B25"/>
    <w:rsid w:val="008B665D"/>
    <w:rsid w:val="008B6A58"/>
    <w:rsid w:val="008C08D1"/>
    <w:rsid w:val="008C3498"/>
    <w:rsid w:val="008E2FEA"/>
    <w:rsid w:val="00914330"/>
    <w:rsid w:val="00956B72"/>
    <w:rsid w:val="00972E13"/>
    <w:rsid w:val="00985EDD"/>
    <w:rsid w:val="009A6309"/>
    <w:rsid w:val="009B3481"/>
    <w:rsid w:val="009C4A39"/>
    <w:rsid w:val="009D2BC2"/>
    <w:rsid w:val="009D4A09"/>
    <w:rsid w:val="009E0DAA"/>
    <w:rsid w:val="009E3667"/>
    <w:rsid w:val="009F616D"/>
    <w:rsid w:val="009F62D4"/>
    <w:rsid w:val="009F6BEE"/>
    <w:rsid w:val="00A0039B"/>
    <w:rsid w:val="00A02EF8"/>
    <w:rsid w:val="00A07524"/>
    <w:rsid w:val="00A92687"/>
    <w:rsid w:val="00AA3E05"/>
    <w:rsid w:val="00AC568F"/>
    <w:rsid w:val="00AD3F1E"/>
    <w:rsid w:val="00AE4A1B"/>
    <w:rsid w:val="00B20166"/>
    <w:rsid w:val="00B62144"/>
    <w:rsid w:val="00B63EF3"/>
    <w:rsid w:val="00B6446F"/>
    <w:rsid w:val="00B66AC0"/>
    <w:rsid w:val="00B75587"/>
    <w:rsid w:val="00B829CE"/>
    <w:rsid w:val="00B9319F"/>
    <w:rsid w:val="00BA28A4"/>
    <w:rsid w:val="00BD352D"/>
    <w:rsid w:val="00BE6D9D"/>
    <w:rsid w:val="00C01D2E"/>
    <w:rsid w:val="00C253B6"/>
    <w:rsid w:val="00C25722"/>
    <w:rsid w:val="00C27D24"/>
    <w:rsid w:val="00C53EC0"/>
    <w:rsid w:val="00C57A58"/>
    <w:rsid w:val="00C66DF8"/>
    <w:rsid w:val="00C77CD8"/>
    <w:rsid w:val="00C92B87"/>
    <w:rsid w:val="00CB2EBE"/>
    <w:rsid w:val="00CC75E6"/>
    <w:rsid w:val="00CD7A8D"/>
    <w:rsid w:val="00CE66FE"/>
    <w:rsid w:val="00CF5612"/>
    <w:rsid w:val="00CF7574"/>
    <w:rsid w:val="00CF76ED"/>
    <w:rsid w:val="00D01D54"/>
    <w:rsid w:val="00D161EA"/>
    <w:rsid w:val="00D717D3"/>
    <w:rsid w:val="00D72F02"/>
    <w:rsid w:val="00D761CA"/>
    <w:rsid w:val="00D8083F"/>
    <w:rsid w:val="00D8758D"/>
    <w:rsid w:val="00D87D08"/>
    <w:rsid w:val="00DD5B41"/>
    <w:rsid w:val="00DE724D"/>
    <w:rsid w:val="00E17202"/>
    <w:rsid w:val="00E31AA3"/>
    <w:rsid w:val="00E32E9F"/>
    <w:rsid w:val="00E33823"/>
    <w:rsid w:val="00E466DD"/>
    <w:rsid w:val="00E67844"/>
    <w:rsid w:val="00EC48A1"/>
    <w:rsid w:val="00EC5DCE"/>
    <w:rsid w:val="00EC6339"/>
    <w:rsid w:val="00EF3E88"/>
    <w:rsid w:val="00EF6090"/>
    <w:rsid w:val="00EF643D"/>
    <w:rsid w:val="00F3136E"/>
    <w:rsid w:val="00F750B5"/>
    <w:rsid w:val="00F8120B"/>
    <w:rsid w:val="00F83B29"/>
    <w:rsid w:val="00F860E5"/>
    <w:rsid w:val="00F97BDC"/>
    <w:rsid w:val="00FC1B0B"/>
    <w:rsid w:val="00FC25F3"/>
    <w:rsid w:val="00FD319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84FE7"/>
  <w15:chartTrackingRefBased/>
  <w15:docId w15:val="{749D559A-5ED2-46DF-BE5F-74955CC37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roxima Nova Rg" w:eastAsiaTheme="minorHAnsi" w:hAnsi="Proxima Nova Rg" w:cstheme="minorBidi"/>
        <w:szCs w:val="16"/>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F6090"/>
    <w:pPr>
      <w:tabs>
        <w:tab w:val="left" w:pos="4536"/>
      </w:tabs>
      <w:spacing w:after="0" w:line="250" w:lineRule="exact"/>
    </w:pPr>
  </w:style>
  <w:style w:type="paragraph" w:styleId="Kop1">
    <w:name w:val="heading 1"/>
    <w:basedOn w:val="Standaard"/>
    <w:next w:val="Standaard"/>
    <w:link w:val="Kop1Char"/>
    <w:uiPriority w:val="9"/>
    <w:qFormat/>
    <w:rsid w:val="00507E59"/>
    <w:pPr>
      <w:keepNext/>
      <w:keepLines/>
      <w:spacing w:line="360" w:lineRule="exact"/>
      <w:outlineLvl w:val="0"/>
    </w:pPr>
    <w:rPr>
      <w:rFonts w:ascii="Roboto Condensed" w:eastAsiaTheme="majorEastAsia" w:hAnsi="Roboto Condensed" w:cstheme="majorBidi"/>
      <w:b/>
      <w:caps/>
      <w:color w:val="29C2DE"/>
      <w:sz w:val="36"/>
      <w:szCs w:val="32"/>
    </w:rPr>
  </w:style>
  <w:style w:type="paragraph" w:styleId="Kop2">
    <w:name w:val="heading 2"/>
    <w:basedOn w:val="Stijl2"/>
    <w:next w:val="Standaard"/>
    <w:link w:val="Kop2Char"/>
    <w:autoRedefine/>
    <w:uiPriority w:val="9"/>
    <w:unhideWhenUsed/>
    <w:qFormat/>
    <w:rsid w:val="00EF6090"/>
    <w:pPr>
      <w:spacing w:before="240" w:line="320" w:lineRule="exact"/>
      <w:contextualSpacing w:val="0"/>
      <w:outlineLvl w:val="1"/>
    </w:pPr>
    <w:rPr>
      <w:caps/>
      <w:sz w:val="32"/>
    </w:rPr>
  </w:style>
  <w:style w:type="paragraph" w:styleId="Kop3">
    <w:name w:val="heading 3"/>
    <w:basedOn w:val="Stijl1"/>
    <w:next w:val="Standaard"/>
    <w:link w:val="Kop3Char"/>
    <w:uiPriority w:val="9"/>
    <w:unhideWhenUsed/>
    <w:qFormat/>
    <w:rsid w:val="00EF6090"/>
    <w:pPr>
      <w:spacing w:before="120" w:after="60" w:line="250" w:lineRule="exact"/>
      <w:ind w:left="0" w:right="0"/>
      <w:outlineLvl w:val="2"/>
    </w:pPr>
    <w:rPr>
      <w:caps/>
      <w:sz w:val="24"/>
    </w:rPr>
  </w:style>
  <w:style w:type="paragraph" w:styleId="Kop4">
    <w:name w:val="heading 4"/>
    <w:basedOn w:val="Standaard"/>
    <w:next w:val="Standaard"/>
    <w:link w:val="Kop4Char"/>
    <w:uiPriority w:val="9"/>
    <w:unhideWhenUsed/>
    <w:qFormat/>
    <w:rsid w:val="000376C4"/>
    <w:pPr>
      <w:keepNext/>
      <w:keepLines/>
      <w:spacing w:before="40"/>
      <w:outlineLvl w:val="3"/>
    </w:pPr>
    <w:rPr>
      <w:rFonts w:eastAsiaTheme="majorEastAsia" w:cstheme="majorBidi"/>
      <w:iCs/>
      <w:color w:val="29C2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D5B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D5B4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D5B41"/>
  </w:style>
  <w:style w:type="paragraph" w:styleId="Voettekst">
    <w:name w:val="footer"/>
    <w:basedOn w:val="Standaard"/>
    <w:link w:val="VoettekstChar"/>
    <w:uiPriority w:val="99"/>
    <w:unhideWhenUsed/>
    <w:rsid w:val="00DD5B4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D5B41"/>
  </w:style>
  <w:style w:type="character" w:styleId="Tekstvantijdelijkeaanduiding">
    <w:name w:val="Placeholder Text"/>
    <w:basedOn w:val="Standaardalinea-lettertype"/>
    <w:uiPriority w:val="99"/>
    <w:semiHidden/>
    <w:rsid w:val="00167994"/>
    <w:rPr>
      <w:color w:val="808080"/>
    </w:rPr>
  </w:style>
  <w:style w:type="paragraph" w:styleId="Geenafstand">
    <w:name w:val="No Spacing"/>
    <w:uiPriority w:val="1"/>
    <w:qFormat/>
    <w:rsid w:val="00E466DD"/>
    <w:pPr>
      <w:spacing w:before="120" w:after="0" w:line="240" w:lineRule="auto"/>
    </w:pPr>
  </w:style>
  <w:style w:type="character" w:customStyle="1" w:styleId="Kop1Char">
    <w:name w:val="Kop 1 Char"/>
    <w:basedOn w:val="Standaardalinea-lettertype"/>
    <w:link w:val="Kop1"/>
    <w:uiPriority w:val="9"/>
    <w:rsid w:val="00507E59"/>
    <w:rPr>
      <w:rFonts w:ascii="Roboto Condensed" w:eastAsiaTheme="majorEastAsia" w:hAnsi="Roboto Condensed" w:cstheme="majorBidi"/>
      <w:b/>
      <w:caps/>
      <w:color w:val="29C2DE"/>
      <w:sz w:val="36"/>
      <w:szCs w:val="32"/>
    </w:rPr>
  </w:style>
  <w:style w:type="character" w:customStyle="1" w:styleId="Kop2Char">
    <w:name w:val="Kop 2 Char"/>
    <w:basedOn w:val="Standaardalinea-lettertype"/>
    <w:link w:val="Kop2"/>
    <w:uiPriority w:val="9"/>
    <w:rsid w:val="00EF6090"/>
    <w:rPr>
      <w:rFonts w:ascii="Roboto Condensed" w:eastAsia="Verdana" w:hAnsi="Roboto Condensed" w:cs="Verdana"/>
      <w:b/>
      <w:bCs/>
      <w:caps/>
      <w:color w:val="641B52"/>
      <w:spacing w:val="-10"/>
      <w:kern w:val="28"/>
      <w:sz w:val="32"/>
      <w:szCs w:val="40"/>
      <w:lang w:val="nl-NL"/>
    </w:rPr>
  </w:style>
  <w:style w:type="character" w:customStyle="1" w:styleId="Kop3Char">
    <w:name w:val="Kop 3 Char"/>
    <w:basedOn w:val="Standaardalinea-lettertype"/>
    <w:link w:val="Kop3"/>
    <w:uiPriority w:val="9"/>
    <w:rsid w:val="00EF6090"/>
    <w:rPr>
      <w:rFonts w:ascii="Roboto Condensed" w:eastAsia="Verdana" w:hAnsi="Roboto Condensed" w:cs="Verdana"/>
      <w:b/>
      <w:bCs/>
      <w:caps/>
      <w:sz w:val="24"/>
      <w:szCs w:val="28"/>
      <w:lang w:val="nl-NL"/>
    </w:rPr>
  </w:style>
  <w:style w:type="character" w:customStyle="1" w:styleId="Kop4Char">
    <w:name w:val="Kop 4 Char"/>
    <w:basedOn w:val="Standaardalinea-lettertype"/>
    <w:link w:val="Kop4"/>
    <w:uiPriority w:val="9"/>
    <w:rsid w:val="000376C4"/>
    <w:rPr>
      <w:rFonts w:ascii="Proxima Nova Rg" w:eastAsiaTheme="majorEastAsia" w:hAnsi="Proxima Nova Rg" w:cstheme="majorBidi"/>
      <w:iCs/>
      <w:color w:val="29C2DE"/>
      <w:sz w:val="20"/>
    </w:rPr>
  </w:style>
  <w:style w:type="character" w:styleId="Hyperlink">
    <w:name w:val="Hyperlink"/>
    <w:basedOn w:val="Standaardalinea-lettertype"/>
    <w:uiPriority w:val="99"/>
    <w:unhideWhenUsed/>
    <w:rsid w:val="00C253B6"/>
    <w:rPr>
      <w:color w:val="41C4DD" w:themeColor="hyperlink"/>
      <w:u w:val="single"/>
    </w:rPr>
  </w:style>
  <w:style w:type="character" w:styleId="Onopgelostemelding">
    <w:name w:val="Unresolved Mention"/>
    <w:basedOn w:val="Standaardalinea-lettertype"/>
    <w:uiPriority w:val="99"/>
    <w:semiHidden/>
    <w:unhideWhenUsed/>
    <w:rsid w:val="00C253B6"/>
    <w:rPr>
      <w:color w:val="605E5C"/>
      <w:shd w:val="clear" w:color="auto" w:fill="E1DFDD"/>
    </w:rPr>
  </w:style>
  <w:style w:type="paragraph" w:styleId="Citaat">
    <w:name w:val="Quote"/>
    <w:basedOn w:val="Standaard"/>
    <w:next w:val="Standaard"/>
    <w:link w:val="CitaatChar"/>
    <w:uiPriority w:val="29"/>
    <w:qFormat/>
    <w:rsid w:val="00762905"/>
    <w:pPr>
      <w:spacing w:before="200" w:after="160"/>
      <w:ind w:left="862" w:right="862"/>
      <w:jc w:val="center"/>
    </w:pPr>
    <w:rPr>
      <w:rFonts w:ascii="Georgia" w:hAnsi="Georgia"/>
      <w:i/>
      <w:iCs/>
      <w:color w:val="404040" w:themeColor="text1" w:themeTint="BF"/>
    </w:rPr>
  </w:style>
  <w:style w:type="character" w:customStyle="1" w:styleId="CitaatChar">
    <w:name w:val="Citaat Char"/>
    <w:basedOn w:val="Standaardalinea-lettertype"/>
    <w:link w:val="Citaat"/>
    <w:uiPriority w:val="29"/>
    <w:rsid w:val="00762905"/>
    <w:rPr>
      <w:rFonts w:ascii="Georgia" w:hAnsi="Georgia"/>
      <w:i/>
      <w:iCs/>
      <w:color w:val="404040" w:themeColor="text1" w:themeTint="BF"/>
    </w:rPr>
  </w:style>
  <w:style w:type="paragraph" w:styleId="Ondertitel">
    <w:name w:val="Subtitle"/>
    <w:aliases w:val="TD-Ondertitel"/>
    <w:basedOn w:val="Standaard"/>
    <w:next w:val="Standaard"/>
    <w:link w:val="OndertitelChar"/>
    <w:uiPriority w:val="11"/>
    <w:rsid w:val="008B3B25"/>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OndertitelChar">
    <w:name w:val="Ondertitel Char"/>
    <w:aliases w:val="TD-Ondertitel Char"/>
    <w:basedOn w:val="Standaardalinea-lettertype"/>
    <w:link w:val="Ondertitel"/>
    <w:uiPriority w:val="11"/>
    <w:rsid w:val="008B3B25"/>
    <w:rPr>
      <w:rFonts w:asciiTheme="minorHAnsi" w:eastAsiaTheme="minorEastAsia" w:hAnsiTheme="minorHAnsi"/>
      <w:color w:val="5A5A5A" w:themeColor="text1" w:themeTint="A5"/>
      <w:spacing w:val="15"/>
      <w:sz w:val="22"/>
      <w:szCs w:val="22"/>
    </w:rPr>
  </w:style>
  <w:style w:type="character" w:styleId="Subtielebenadrukking">
    <w:name w:val="Subtle Emphasis"/>
    <w:aliases w:val="TD-Subtiele benadrukking"/>
    <w:basedOn w:val="Standaardalinea-lettertype"/>
    <w:uiPriority w:val="19"/>
    <w:rsid w:val="008B3B25"/>
    <w:rPr>
      <w:i/>
      <w:iCs/>
      <w:color w:val="404040" w:themeColor="text1" w:themeTint="BF"/>
    </w:rPr>
  </w:style>
  <w:style w:type="character" w:styleId="Nadruk">
    <w:name w:val="Emphasis"/>
    <w:aliases w:val="TD-Nadruk"/>
    <w:basedOn w:val="Standaardalinea-lettertype"/>
    <w:uiPriority w:val="20"/>
    <w:rsid w:val="008B3B25"/>
    <w:rPr>
      <w:i/>
      <w:iCs/>
    </w:rPr>
  </w:style>
  <w:style w:type="character" w:styleId="Intensievebenadrukking">
    <w:name w:val="Intense Emphasis"/>
    <w:aliases w:val="TD-Intensieve benadrukking"/>
    <w:basedOn w:val="Standaardalinea-lettertype"/>
    <w:uiPriority w:val="21"/>
    <w:rsid w:val="008B3B25"/>
    <w:rPr>
      <w:i/>
      <w:iCs/>
      <w:color w:val="7A405E" w:themeColor="accent1"/>
    </w:rPr>
  </w:style>
  <w:style w:type="character" w:styleId="Zwaar">
    <w:name w:val="Strong"/>
    <w:aliases w:val="TD-Zwaar"/>
    <w:basedOn w:val="Standaardalinea-lettertype"/>
    <w:uiPriority w:val="22"/>
    <w:rsid w:val="008B3B25"/>
    <w:rPr>
      <w:b/>
      <w:bCs/>
    </w:rPr>
  </w:style>
  <w:style w:type="paragraph" w:styleId="Duidelijkcitaat">
    <w:name w:val="Intense Quote"/>
    <w:aliases w:val="TD-Duidelijk citaat"/>
    <w:basedOn w:val="Standaard"/>
    <w:next w:val="Standaard"/>
    <w:link w:val="DuidelijkcitaatChar"/>
    <w:uiPriority w:val="30"/>
    <w:rsid w:val="008B3B25"/>
    <w:pPr>
      <w:pBdr>
        <w:top w:val="single" w:sz="4" w:space="10" w:color="7A405E" w:themeColor="accent1"/>
        <w:bottom w:val="single" w:sz="4" w:space="10" w:color="7A405E" w:themeColor="accent1"/>
      </w:pBdr>
      <w:spacing w:before="360" w:after="360"/>
      <w:ind w:left="864" w:right="864"/>
      <w:jc w:val="center"/>
    </w:pPr>
    <w:rPr>
      <w:i/>
      <w:iCs/>
      <w:color w:val="7A405E" w:themeColor="accent1"/>
    </w:rPr>
  </w:style>
  <w:style w:type="character" w:customStyle="1" w:styleId="DuidelijkcitaatChar">
    <w:name w:val="Duidelijk citaat Char"/>
    <w:aliases w:val="TD-Duidelijk citaat Char"/>
    <w:basedOn w:val="Standaardalinea-lettertype"/>
    <w:link w:val="Duidelijkcitaat"/>
    <w:uiPriority w:val="30"/>
    <w:rsid w:val="008B3B25"/>
    <w:rPr>
      <w:i/>
      <w:iCs/>
      <w:color w:val="7A405E" w:themeColor="accent1"/>
    </w:rPr>
  </w:style>
  <w:style w:type="character" w:styleId="Subtieleverwijzing">
    <w:name w:val="Subtle Reference"/>
    <w:aliases w:val="TD-Subtiele verwijzing"/>
    <w:basedOn w:val="Standaardalinea-lettertype"/>
    <w:uiPriority w:val="31"/>
    <w:rsid w:val="008B3B25"/>
    <w:rPr>
      <w:smallCaps/>
      <w:color w:val="5A5A5A" w:themeColor="text1" w:themeTint="A5"/>
    </w:rPr>
  </w:style>
  <w:style w:type="character" w:styleId="Intensieveverwijzing">
    <w:name w:val="Intense Reference"/>
    <w:aliases w:val="TD-Intensieve verwijzing"/>
    <w:basedOn w:val="Standaardalinea-lettertype"/>
    <w:uiPriority w:val="32"/>
    <w:rsid w:val="008B3B25"/>
    <w:rPr>
      <w:b/>
      <w:bCs/>
      <w:smallCaps/>
      <w:color w:val="7A405E" w:themeColor="accent1"/>
      <w:spacing w:val="5"/>
    </w:rPr>
  </w:style>
  <w:style w:type="character" w:styleId="Titelvanboek">
    <w:name w:val="Book Title"/>
    <w:aliases w:val="TD-Titel van boek"/>
    <w:basedOn w:val="Standaardalinea-lettertype"/>
    <w:uiPriority w:val="33"/>
    <w:rsid w:val="008B3B25"/>
    <w:rPr>
      <w:b/>
      <w:bCs/>
      <w:i/>
      <w:iCs/>
      <w:spacing w:val="5"/>
    </w:rPr>
  </w:style>
  <w:style w:type="paragraph" w:styleId="Lijstalinea">
    <w:name w:val="List Paragraph"/>
    <w:basedOn w:val="Standaard"/>
    <w:uiPriority w:val="34"/>
    <w:qFormat/>
    <w:rsid w:val="0016463F"/>
    <w:pPr>
      <w:numPr>
        <w:numId w:val="2"/>
      </w:numPr>
      <w:contextualSpacing/>
    </w:pPr>
  </w:style>
  <w:style w:type="paragraph" w:customStyle="1" w:styleId="kop5">
    <w:name w:val="kop5"/>
    <w:basedOn w:val="Standaard"/>
    <w:link w:val="kop5Char"/>
    <w:qFormat/>
    <w:rsid w:val="00D8083F"/>
    <w:pPr>
      <w:tabs>
        <w:tab w:val="left" w:pos="2722"/>
        <w:tab w:val="left" w:pos="5103"/>
      </w:tabs>
    </w:pPr>
    <w:rPr>
      <w:rFonts w:ascii="Roboto Condensed" w:hAnsi="Roboto Condensed"/>
      <w:b/>
      <w:bCs/>
      <w:caps/>
      <w:color w:val="7A405E" w:themeColor="accent1"/>
      <w:sz w:val="16"/>
    </w:rPr>
  </w:style>
  <w:style w:type="paragraph" w:customStyle="1" w:styleId="Stijl1">
    <w:name w:val="Stijl1"/>
    <w:basedOn w:val="Standaard"/>
    <w:link w:val="Stijl1Char"/>
    <w:rsid w:val="009C4A39"/>
    <w:pPr>
      <w:tabs>
        <w:tab w:val="clear" w:pos="4536"/>
      </w:tabs>
      <w:spacing w:after="120" w:line="240" w:lineRule="auto"/>
      <w:ind w:left="57" w:right="57"/>
    </w:pPr>
    <w:rPr>
      <w:rFonts w:ascii="Roboto Condensed" w:eastAsia="Verdana" w:hAnsi="Roboto Condensed" w:cs="Verdana"/>
      <w:b/>
      <w:bCs/>
      <w:sz w:val="28"/>
      <w:szCs w:val="28"/>
      <w:lang w:val="nl-NL"/>
    </w:rPr>
  </w:style>
  <w:style w:type="character" w:customStyle="1" w:styleId="kop5Char">
    <w:name w:val="kop5 Char"/>
    <w:basedOn w:val="Standaardalinea-lettertype"/>
    <w:link w:val="kop5"/>
    <w:rsid w:val="00D8083F"/>
    <w:rPr>
      <w:rFonts w:ascii="Roboto Condensed" w:hAnsi="Roboto Condensed"/>
      <w:b/>
      <w:bCs/>
      <w:caps/>
      <w:color w:val="7A405E" w:themeColor="accent1"/>
      <w:sz w:val="16"/>
    </w:rPr>
  </w:style>
  <w:style w:type="character" w:customStyle="1" w:styleId="Stijl1Char">
    <w:name w:val="Stijl1 Char"/>
    <w:basedOn w:val="Standaardalinea-lettertype"/>
    <w:link w:val="Stijl1"/>
    <w:rsid w:val="009C4A39"/>
    <w:rPr>
      <w:rFonts w:ascii="Roboto Condensed" w:eastAsia="Verdana" w:hAnsi="Roboto Condensed" w:cs="Verdana"/>
      <w:b/>
      <w:bCs/>
      <w:sz w:val="28"/>
      <w:szCs w:val="28"/>
      <w:lang w:val="nl-NL"/>
    </w:rPr>
  </w:style>
  <w:style w:type="paragraph" w:customStyle="1" w:styleId="Stijl2">
    <w:name w:val="Stijl2"/>
    <w:basedOn w:val="Titel"/>
    <w:link w:val="Stijl2Char"/>
    <w:rsid w:val="009C4A39"/>
    <w:pPr>
      <w:tabs>
        <w:tab w:val="clear" w:pos="4536"/>
      </w:tabs>
      <w:spacing w:before="60" w:after="60"/>
    </w:pPr>
    <w:rPr>
      <w:rFonts w:ascii="Roboto Condensed" w:eastAsia="Verdana" w:hAnsi="Roboto Condensed" w:cs="Verdana"/>
      <w:b/>
      <w:bCs/>
      <w:color w:val="641B52"/>
      <w:sz w:val="40"/>
      <w:szCs w:val="40"/>
      <w:lang w:val="nl-NL"/>
    </w:rPr>
  </w:style>
  <w:style w:type="character" w:customStyle="1" w:styleId="Stijl2Char">
    <w:name w:val="Stijl2 Char"/>
    <w:basedOn w:val="TitelChar"/>
    <w:link w:val="Stijl2"/>
    <w:rsid w:val="009C4A39"/>
    <w:rPr>
      <w:rFonts w:ascii="Roboto Condensed" w:eastAsia="Verdana" w:hAnsi="Roboto Condensed" w:cs="Verdana"/>
      <w:b/>
      <w:bCs/>
      <w:color w:val="641B52"/>
      <w:spacing w:val="-10"/>
      <w:kern w:val="28"/>
      <w:sz w:val="40"/>
      <w:szCs w:val="40"/>
      <w:lang w:val="nl-NL"/>
    </w:rPr>
  </w:style>
  <w:style w:type="paragraph" w:styleId="Titel">
    <w:name w:val="Title"/>
    <w:basedOn w:val="Standaard"/>
    <w:next w:val="Standaard"/>
    <w:link w:val="TitelChar"/>
    <w:uiPriority w:val="10"/>
    <w:rsid w:val="009C4A39"/>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C4A39"/>
    <w:rPr>
      <w:rFonts w:asciiTheme="majorHAnsi" w:eastAsiaTheme="majorEastAsia" w:hAnsiTheme="majorHAnsi" w:cstheme="majorBidi"/>
      <w:spacing w:val="-10"/>
      <w:kern w:val="28"/>
      <w:sz w:val="56"/>
      <w:szCs w:val="56"/>
    </w:rPr>
  </w:style>
  <w:style w:type="character" w:styleId="Verwijzingopmerking">
    <w:name w:val="annotation reference"/>
    <w:basedOn w:val="Standaardalinea-lettertype"/>
    <w:uiPriority w:val="99"/>
    <w:semiHidden/>
    <w:unhideWhenUsed/>
    <w:rsid w:val="004A6CBD"/>
    <w:rPr>
      <w:sz w:val="16"/>
      <w:szCs w:val="16"/>
    </w:rPr>
  </w:style>
  <w:style w:type="paragraph" w:styleId="Tekstopmerking">
    <w:name w:val="annotation text"/>
    <w:basedOn w:val="Standaard"/>
    <w:link w:val="TekstopmerkingChar"/>
    <w:uiPriority w:val="99"/>
    <w:unhideWhenUsed/>
    <w:rsid w:val="004A6CBD"/>
    <w:pPr>
      <w:tabs>
        <w:tab w:val="clear" w:pos="4536"/>
      </w:tabs>
      <w:spacing w:after="160" w:line="240" w:lineRule="auto"/>
    </w:pPr>
    <w:rPr>
      <w:rFonts w:asciiTheme="minorHAnsi" w:hAnsiTheme="minorHAnsi"/>
      <w:kern w:val="2"/>
      <w:szCs w:val="20"/>
      <w14:ligatures w14:val="standardContextual"/>
    </w:rPr>
  </w:style>
  <w:style w:type="character" w:customStyle="1" w:styleId="TekstopmerkingChar">
    <w:name w:val="Tekst opmerking Char"/>
    <w:basedOn w:val="Standaardalinea-lettertype"/>
    <w:link w:val="Tekstopmerking"/>
    <w:uiPriority w:val="99"/>
    <w:rsid w:val="004A6CBD"/>
    <w:rPr>
      <w:rFonts w:asciiTheme="minorHAnsi" w:hAnsiTheme="minorHAnsi"/>
      <w:kern w:val="2"/>
      <w:szCs w:val="20"/>
      <w14:ligatures w14:val="standardContextual"/>
    </w:rPr>
  </w:style>
  <w:style w:type="paragraph" w:styleId="Onderwerpvanopmerking">
    <w:name w:val="annotation subject"/>
    <w:basedOn w:val="Tekstopmerking"/>
    <w:next w:val="Tekstopmerking"/>
    <w:link w:val="OnderwerpvanopmerkingChar"/>
    <w:uiPriority w:val="99"/>
    <w:semiHidden/>
    <w:unhideWhenUsed/>
    <w:rsid w:val="00A92687"/>
    <w:pPr>
      <w:tabs>
        <w:tab w:val="left" w:pos="4536"/>
      </w:tabs>
      <w:spacing w:after="0"/>
    </w:pPr>
    <w:rPr>
      <w:rFonts w:ascii="Proxima Nova Rg" w:hAnsi="Proxima Nova Rg"/>
      <w:b/>
      <w:bCs/>
      <w:kern w:val="0"/>
      <w14:ligatures w14:val="none"/>
    </w:rPr>
  </w:style>
  <w:style w:type="character" w:customStyle="1" w:styleId="OnderwerpvanopmerkingChar">
    <w:name w:val="Onderwerp van opmerking Char"/>
    <w:basedOn w:val="TekstopmerkingChar"/>
    <w:link w:val="Onderwerpvanopmerking"/>
    <w:uiPriority w:val="99"/>
    <w:semiHidden/>
    <w:rsid w:val="00A92687"/>
    <w:rPr>
      <w:rFonts w:asciiTheme="minorHAnsi" w:hAnsiTheme="minorHAnsi"/>
      <w:b/>
      <w:bCs/>
      <w:kern w:val="2"/>
      <w:szCs w:val="20"/>
      <w14:ligatures w14:val="standardContextual"/>
    </w:rPr>
  </w:style>
  <w:style w:type="character" w:styleId="GevolgdeHyperlink">
    <w:name w:val="FollowedHyperlink"/>
    <w:basedOn w:val="Standaardalinea-lettertype"/>
    <w:uiPriority w:val="99"/>
    <w:semiHidden/>
    <w:unhideWhenUsed/>
    <w:rsid w:val="00F3136E"/>
    <w:rPr>
      <w:color w:val="41C4DD" w:themeColor="followedHyperlink"/>
      <w:u w:val="single"/>
    </w:rPr>
  </w:style>
  <w:style w:type="character" w:customStyle="1" w:styleId="ui-provider">
    <w:name w:val="ui-provider"/>
    <w:basedOn w:val="Standaardalinea-lettertype"/>
    <w:rsid w:val="000A7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instagram.com/stadmechelen/" TargetMode="External"/><Relationship Id="rId26" Type="http://schemas.openxmlformats.org/officeDocument/2006/relationships/hyperlink" Target="http://www.mechelen.be/zomerkans" TargetMode="External"/><Relationship Id="rId3" Type="http://schemas.openxmlformats.org/officeDocument/2006/relationships/customXml" Target="../customXml/item3.xml"/><Relationship Id="rId21" Type="http://schemas.openxmlformats.org/officeDocument/2006/relationships/hyperlink" Target="https://www.facebook.com/JamMechelen"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facebook.com/stadmechelen" TargetMode="External"/><Relationship Id="rId25" Type="http://schemas.openxmlformats.org/officeDocument/2006/relationships/hyperlink" Target="https://www.nieuwsblad.be/cnt/dmf20230818_94233030" TargetMode="External"/><Relationship Id="rId2" Type="http://schemas.openxmlformats.org/officeDocument/2006/relationships/customXml" Target="../customXml/item2.xml"/><Relationship Id="rId16" Type="http://schemas.openxmlformats.org/officeDocument/2006/relationships/hyperlink" Target="https://www.youtube.com/watch?v=2fn-JfOk5VE" TargetMode="External"/><Relationship Id="rId20" Type="http://schemas.openxmlformats.org/officeDocument/2006/relationships/hyperlink" Target="https://be.linkedin.com/company/stad-mechele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nieuwsblad.be/cnt/dmf20230703_96534005" TargetMode="External"/><Relationship Id="rId5" Type="http://schemas.openxmlformats.org/officeDocument/2006/relationships/numbering" Target="numbering.xml"/><Relationship Id="rId15" Type="http://schemas.openxmlformats.org/officeDocument/2006/relationships/hyperlink" Target="https://www.mechelen.be/zomerkans/vrijwilligers" TargetMode="External"/><Relationship Id="rId23" Type="http://schemas.openxmlformats.org/officeDocument/2006/relationships/hyperlink" Target="https://www.mechelen.be/vrijwilligers-zomerschool-nieuwe-maan-maart-2024" TargetMode="External"/><Relationship Id="rId28" Type="http://schemas.openxmlformats.org/officeDocument/2006/relationships/hyperlink" Target="mailto:bram.cousaert@mechelen.be" TargetMode="External"/><Relationship Id="rId10" Type="http://schemas.openxmlformats.org/officeDocument/2006/relationships/endnotes" Target="endnotes.xml"/><Relationship Id="rId19" Type="http://schemas.openxmlformats.org/officeDocument/2006/relationships/hyperlink" Target="http://www.twitter.com/StadMechel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chelen.be/visietekst-zomerschool" TargetMode="External"/><Relationship Id="rId22" Type="http://schemas.openxmlformats.org/officeDocument/2006/relationships/hyperlink" Target="https://www.instagram.com/jeugdwerkmechelen/" TargetMode="External"/><Relationship Id="rId27" Type="http://schemas.openxmlformats.org/officeDocument/2006/relationships/hyperlink" Target="mailto:zomerschool@mechelen.be"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https://mechelen.sharepoint.com/sites/Office-templates/Templates/Mechelen_Verslag_Kleur.dotx" TargetMode="External"/></Relationships>
</file>

<file path=word/theme/theme1.xml><?xml version="1.0" encoding="utf-8"?>
<a:theme xmlns:a="http://schemas.openxmlformats.org/drawingml/2006/main" name="Kantoorthema">
  <a:themeElements>
    <a:clrScheme name="Aangepast 2">
      <a:dk1>
        <a:sysClr val="windowText" lastClr="000000"/>
      </a:dk1>
      <a:lt1>
        <a:sysClr val="window" lastClr="FFFFFF"/>
      </a:lt1>
      <a:dk2>
        <a:srgbClr val="373545"/>
      </a:dk2>
      <a:lt2>
        <a:srgbClr val="FFFFFF"/>
      </a:lt2>
      <a:accent1>
        <a:srgbClr val="7A405E"/>
      </a:accent1>
      <a:accent2>
        <a:srgbClr val="41C4DD"/>
      </a:accent2>
      <a:accent3>
        <a:srgbClr val="FFFFFF"/>
      </a:accent3>
      <a:accent4>
        <a:srgbClr val="FFFFFF"/>
      </a:accent4>
      <a:accent5>
        <a:srgbClr val="FFFFFF"/>
      </a:accent5>
      <a:accent6>
        <a:srgbClr val="FFFFFF"/>
      </a:accent6>
      <a:hlink>
        <a:srgbClr val="41C4DD"/>
      </a:hlink>
      <a:folHlink>
        <a:srgbClr val="41C4DD"/>
      </a:folHlink>
    </a:clrScheme>
    <a:fontScheme name="stad Mechelen">
      <a:majorFont>
        <a:latin typeface="Roboto Condensed"/>
        <a:ea typeface=""/>
        <a:cs typeface=""/>
      </a:majorFont>
      <a:minorFont>
        <a:latin typeface="Proxima Nova Rg"/>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307561E723D40A923079498BC8C0B" ma:contentTypeVersion="2" ma:contentTypeDescription="Een nieuw document maken." ma:contentTypeScope="" ma:versionID="c53059e0cb548de43c0fea8ff951fd85">
  <xsd:schema xmlns:xsd="http://www.w3.org/2001/XMLSchema" xmlns:xs="http://www.w3.org/2001/XMLSchema" xmlns:p="http://schemas.microsoft.com/office/2006/metadata/properties" xmlns:ns2="23fc0d85-d29a-4b88-b882-7e2547e168ec" targetNamespace="http://schemas.microsoft.com/office/2006/metadata/properties" ma:root="true" ma:fieldsID="c799f403914dd589e97f1f1deaf8bb05" ns2:_="">
    <xsd:import namespace="23fc0d85-d29a-4b88-b882-7e2547e168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c0d85-d29a-4b88-b882-7e2547e168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9CF2C2-A2D2-4E54-B069-9B279E322C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D16D0E-1155-49CC-BD62-0F0C2896229E}">
  <ds:schemaRefs>
    <ds:schemaRef ds:uri="http://schemas.openxmlformats.org/officeDocument/2006/bibliography"/>
  </ds:schemaRefs>
</ds:datastoreItem>
</file>

<file path=customXml/itemProps3.xml><?xml version="1.0" encoding="utf-8"?>
<ds:datastoreItem xmlns:ds="http://schemas.openxmlformats.org/officeDocument/2006/customXml" ds:itemID="{F8033888-3831-44D7-8403-572E257F231C}">
  <ds:schemaRefs>
    <ds:schemaRef ds:uri="http://schemas.microsoft.com/sharepoint/v3/contenttype/forms"/>
  </ds:schemaRefs>
</ds:datastoreItem>
</file>

<file path=customXml/itemProps4.xml><?xml version="1.0" encoding="utf-8"?>
<ds:datastoreItem xmlns:ds="http://schemas.openxmlformats.org/officeDocument/2006/customXml" ds:itemID="{DCDBF975-8C55-47E5-8296-76CDB1072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c0d85-d29a-4b88-b882-7e2547e168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Mechelen_Verslag_Kleur</Template>
  <TotalTime>18</TotalTime>
  <Pages>2</Pages>
  <Words>754</Words>
  <Characters>4149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Pillin</dc:creator>
  <cp:keywords/>
  <dc:description/>
  <cp:lastModifiedBy>Sara Pillin</cp:lastModifiedBy>
  <cp:revision>8</cp:revision>
  <dcterms:created xsi:type="dcterms:W3CDTF">2024-04-23T14:02:00Z</dcterms:created>
  <dcterms:modified xsi:type="dcterms:W3CDTF">2024-05-15T08:57:00Z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0x01010029D307561E723D40A923079498BC8C0B</vt:lpwstr>
  </property>
</Properties>
</file>